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95761" w14:textId="7EA8CDAD" w:rsidR="00292060" w:rsidRPr="007C363F" w:rsidRDefault="007C363F" w:rsidP="004D346E">
      <w:pPr>
        <w:pStyle w:val="Nagwek1"/>
        <w:spacing w:before="0"/>
        <w:rPr>
          <w:rFonts w:ascii="Arial" w:eastAsia="Calibri" w:hAnsi="Arial" w:cs="Arial"/>
          <w:b/>
          <w:bCs/>
          <w:color w:val="auto"/>
          <w:sz w:val="28"/>
          <w:szCs w:val="28"/>
        </w:rPr>
      </w:pPr>
      <w:r w:rsidRPr="007C363F">
        <w:rPr>
          <w:rFonts w:ascii="Arial" w:eastAsia="Calibri" w:hAnsi="Arial" w:cs="Arial"/>
          <w:b/>
          <w:bCs/>
          <w:color w:val="auto"/>
          <w:sz w:val="28"/>
          <w:szCs w:val="28"/>
        </w:rPr>
        <w:t>Załącznik nr 8 do SWZ</w:t>
      </w:r>
    </w:p>
    <w:p w14:paraId="5B69D4D9" w14:textId="77777777" w:rsidR="008173C0" w:rsidRPr="002F47D1" w:rsidRDefault="008173C0" w:rsidP="008173C0">
      <w:pPr>
        <w:rPr>
          <w:rFonts w:ascii="Arial" w:hAnsi="Arial"/>
          <w:bCs/>
          <w:sz w:val="24"/>
          <w:szCs w:val="24"/>
        </w:rPr>
      </w:pPr>
      <w:r w:rsidRPr="002F47D1">
        <w:rPr>
          <w:rFonts w:ascii="Arial" w:hAnsi="Arial"/>
          <w:bCs/>
          <w:sz w:val="24"/>
          <w:szCs w:val="24"/>
        </w:rPr>
        <w:t>Wykonawca:</w:t>
      </w:r>
    </w:p>
    <w:p w14:paraId="06176752" w14:textId="57B059DF" w:rsidR="008173C0" w:rsidRPr="00382D4F" w:rsidRDefault="008173C0" w:rsidP="008173C0">
      <w:pPr>
        <w:spacing w:after="0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…………………………</w:t>
      </w:r>
      <w:r>
        <w:rPr>
          <w:rFonts w:ascii="Arial" w:hAnsi="Arial"/>
          <w:sz w:val="24"/>
          <w:szCs w:val="24"/>
        </w:rPr>
        <w:t>…..</w:t>
      </w:r>
      <w:r w:rsidRPr="00382D4F">
        <w:rPr>
          <w:rFonts w:ascii="Arial" w:hAnsi="Arial"/>
          <w:sz w:val="24"/>
          <w:szCs w:val="24"/>
        </w:rPr>
        <w:t>………………</w:t>
      </w:r>
      <w:r>
        <w:rPr>
          <w:rFonts w:ascii="Arial" w:hAnsi="Arial"/>
          <w:sz w:val="24"/>
          <w:szCs w:val="24"/>
        </w:rPr>
        <w:t>………………………………</w:t>
      </w:r>
      <w:r w:rsidRPr="00382D4F">
        <w:rPr>
          <w:rFonts w:ascii="Arial" w:hAnsi="Arial"/>
          <w:sz w:val="24"/>
          <w:szCs w:val="24"/>
        </w:rPr>
        <w:t>……………………</w:t>
      </w:r>
    </w:p>
    <w:p w14:paraId="7A48F19C" w14:textId="697B9605" w:rsidR="008173C0" w:rsidRPr="008173C0" w:rsidRDefault="008173C0" w:rsidP="008173C0">
      <w:pPr>
        <w:spacing w:after="480"/>
        <w:rPr>
          <w:rFonts w:ascii="Arial" w:hAnsi="Arial"/>
          <w:iCs/>
          <w:color w:val="0070C0"/>
          <w:sz w:val="24"/>
          <w:szCs w:val="24"/>
        </w:rPr>
      </w:pPr>
      <w:r w:rsidRPr="00A65FD9">
        <w:rPr>
          <w:rFonts w:ascii="Arial" w:hAnsi="Arial"/>
          <w:iCs/>
          <w:color w:val="0070C0"/>
          <w:sz w:val="24"/>
          <w:szCs w:val="24"/>
        </w:rPr>
        <w:t>(pełna nazwa/firma, adres, w zależności od podmiotu: NIP/PESEL, KRS/CEiDG)</w:t>
      </w:r>
    </w:p>
    <w:p w14:paraId="68CAF310" w14:textId="4AC211F7" w:rsidR="00292060" w:rsidRPr="008173C0" w:rsidRDefault="008173C0" w:rsidP="008173C0">
      <w:pPr>
        <w:pStyle w:val="Nagwek1"/>
        <w:spacing w:before="0" w:after="240"/>
        <w:rPr>
          <w:rFonts w:ascii="Arial" w:hAnsi="Arial" w:cs="Arial"/>
          <w:b/>
        </w:rPr>
      </w:pPr>
      <w:r w:rsidRPr="008173C0">
        <w:rPr>
          <w:rFonts w:ascii="Arial" w:hAnsi="Arial" w:cs="Arial"/>
          <w:b/>
          <w:color w:val="000009"/>
        </w:rPr>
        <w:t xml:space="preserve">Wykaz </w:t>
      </w:r>
      <w:r w:rsidR="00B67075">
        <w:rPr>
          <w:rFonts w:ascii="Arial" w:hAnsi="Arial" w:cs="Arial"/>
          <w:b/>
          <w:color w:val="000009"/>
        </w:rPr>
        <w:t>zrealizowanych robót budowlanych</w:t>
      </w:r>
    </w:p>
    <w:p w14:paraId="2280A484" w14:textId="6D65C7D8" w:rsidR="00292060" w:rsidRPr="008173C0" w:rsidRDefault="00292060" w:rsidP="008173C0">
      <w:pPr>
        <w:spacing w:after="240"/>
        <w:ind w:right="-28"/>
        <w:rPr>
          <w:rFonts w:ascii="Arial" w:hAnsi="Arial" w:cs="Arial"/>
          <w:b/>
          <w:color w:val="000009"/>
          <w:sz w:val="24"/>
          <w:szCs w:val="24"/>
        </w:rPr>
      </w:pPr>
      <w:r w:rsidRPr="004D346E">
        <w:rPr>
          <w:rFonts w:ascii="Arial" w:hAnsi="Arial" w:cs="Arial"/>
          <w:color w:val="000009"/>
          <w:sz w:val="24"/>
          <w:szCs w:val="24"/>
        </w:rPr>
        <w:t xml:space="preserve">Postępowanie  pn. </w:t>
      </w:r>
      <w:r w:rsidRPr="00484A90">
        <w:rPr>
          <w:rFonts w:ascii="Arial" w:hAnsi="Arial" w:cs="Arial"/>
          <w:b/>
          <w:color w:val="000009"/>
          <w:sz w:val="24"/>
          <w:szCs w:val="24"/>
        </w:rPr>
        <w:t>„</w:t>
      </w:r>
      <w:r w:rsidR="00484A90" w:rsidRPr="00484A90">
        <w:rPr>
          <w:rFonts w:ascii="Arial" w:hAnsi="Arial" w:cs="Arial"/>
          <w:b/>
          <w:sz w:val="24"/>
          <w:szCs w:val="24"/>
        </w:rPr>
        <w:t>Uszczelnienie świetlików nad czytelnią główną w budynku biblioteki UJK w Kielcach</w:t>
      </w:r>
      <w:r w:rsidRPr="00484A90">
        <w:rPr>
          <w:rFonts w:ascii="Arial" w:hAnsi="Arial" w:cs="Arial"/>
          <w:b/>
          <w:color w:val="000009"/>
          <w:sz w:val="24"/>
          <w:szCs w:val="24"/>
        </w:rPr>
        <w:t>”</w:t>
      </w:r>
      <w:r w:rsidRPr="004D346E">
        <w:rPr>
          <w:rFonts w:ascii="Arial" w:hAnsi="Arial" w:cs="Arial"/>
          <w:color w:val="000009"/>
          <w:sz w:val="24"/>
          <w:szCs w:val="24"/>
        </w:rPr>
        <w:t>, oznaczenie postępowania:</w:t>
      </w:r>
      <w:r w:rsidR="008173C0">
        <w:rPr>
          <w:rFonts w:ascii="Arial" w:hAnsi="Arial" w:cs="Arial"/>
          <w:color w:val="000009"/>
          <w:sz w:val="24"/>
          <w:szCs w:val="24"/>
        </w:rPr>
        <w:t xml:space="preserve"> </w:t>
      </w:r>
      <w:r w:rsidR="00A32924">
        <w:rPr>
          <w:rFonts w:ascii="Arial" w:hAnsi="Arial" w:cs="Arial"/>
          <w:b/>
          <w:color w:val="000009"/>
          <w:sz w:val="24"/>
          <w:szCs w:val="24"/>
        </w:rPr>
        <w:t>KU</w:t>
      </w:r>
      <w:r w:rsidRPr="004D346E">
        <w:rPr>
          <w:rFonts w:ascii="Arial" w:hAnsi="Arial" w:cs="Arial"/>
          <w:b/>
          <w:color w:val="000009"/>
          <w:sz w:val="24"/>
          <w:szCs w:val="24"/>
        </w:rPr>
        <w:t>.2301</w:t>
      </w:r>
      <w:r w:rsidR="00E56429">
        <w:rPr>
          <w:rFonts w:ascii="Arial" w:hAnsi="Arial" w:cs="Arial"/>
          <w:b/>
          <w:color w:val="000009"/>
          <w:sz w:val="24"/>
          <w:szCs w:val="24"/>
        </w:rPr>
        <w:t>.</w:t>
      </w:r>
      <w:r w:rsidR="00484A90">
        <w:rPr>
          <w:rFonts w:ascii="Arial" w:hAnsi="Arial" w:cs="Arial"/>
          <w:b/>
          <w:color w:val="000009"/>
          <w:sz w:val="24"/>
          <w:szCs w:val="24"/>
        </w:rPr>
        <w:t>116</w:t>
      </w:r>
      <w:r w:rsidRPr="004D346E">
        <w:rPr>
          <w:rFonts w:ascii="Arial" w:hAnsi="Arial" w:cs="Arial"/>
          <w:b/>
          <w:color w:val="000009"/>
          <w:sz w:val="24"/>
          <w:szCs w:val="24"/>
        </w:rPr>
        <w:t>.202</w:t>
      </w:r>
      <w:r w:rsidR="00104A56">
        <w:rPr>
          <w:rFonts w:ascii="Arial" w:hAnsi="Arial" w:cs="Arial"/>
          <w:b/>
          <w:color w:val="000009"/>
          <w:sz w:val="24"/>
          <w:szCs w:val="24"/>
        </w:rPr>
        <w:t>5</w:t>
      </w:r>
    </w:p>
    <w:p w14:paraId="3609CC12" w14:textId="300EEECA" w:rsidR="00292060" w:rsidRPr="008173C0" w:rsidRDefault="00292060" w:rsidP="008173C0">
      <w:pPr>
        <w:spacing w:after="0"/>
        <w:ind w:right="-26"/>
        <w:rPr>
          <w:rFonts w:ascii="Arial" w:hAnsi="Arial" w:cs="Arial"/>
          <w:color w:val="000009"/>
          <w:sz w:val="24"/>
          <w:szCs w:val="24"/>
        </w:rPr>
      </w:pPr>
      <w:r w:rsidRPr="004D346E">
        <w:rPr>
          <w:rFonts w:ascii="Arial" w:hAnsi="Arial" w:cs="Arial"/>
          <w:color w:val="000009"/>
          <w:sz w:val="24"/>
          <w:szCs w:val="24"/>
        </w:rPr>
        <w:t xml:space="preserve">Oświadczam, że </w:t>
      </w:r>
      <w:r w:rsidRPr="004D346E">
        <w:rPr>
          <w:rFonts w:ascii="Arial" w:hAnsi="Arial" w:cs="Arial"/>
          <w:sz w:val="24"/>
          <w:szCs w:val="24"/>
        </w:rPr>
        <w:t xml:space="preserve">w okresie ostatnich </w:t>
      </w:r>
      <w:r w:rsidR="004F426E">
        <w:rPr>
          <w:rFonts w:ascii="Arial" w:hAnsi="Arial" w:cs="Arial"/>
          <w:sz w:val="24"/>
          <w:szCs w:val="24"/>
        </w:rPr>
        <w:t>5</w:t>
      </w:r>
      <w:r w:rsidRPr="004D346E">
        <w:rPr>
          <w:rFonts w:ascii="Arial" w:hAnsi="Arial" w:cs="Arial"/>
          <w:sz w:val="24"/>
          <w:szCs w:val="24"/>
        </w:rPr>
        <w:t xml:space="preserve"> lat przed upływem terminu składania ofert, (a jeżeli okres prowadzenia działalności jest krótszy - w tym okresie) </w:t>
      </w:r>
      <w:r w:rsidRPr="004D346E">
        <w:rPr>
          <w:rFonts w:ascii="Arial" w:hAnsi="Arial" w:cs="Arial"/>
          <w:color w:val="000009"/>
          <w:sz w:val="24"/>
          <w:szCs w:val="24"/>
        </w:rPr>
        <w:t xml:space="preserve">zrealizowałem następujące </w:t>
      </w:r>
      <w:r w:rsidR="004F426E">
        <w:rPr>
          <w:rFonts w:ascii="Arial" w:hAnsi="Arial" w:cs="Arial"/>
          <w:color w:val="000009"/>
          <w:sz w:val="24"/>
          <w:szCs w:val="24"/>
        </w:rPr>
        <w:t>roboty budowlane tożsame z przedmiotem zamówienia</w:t>
      </w:r>
      <w:r w:rsidRPr="004D346E">
        <w:rPr>
          <w:rFonts w:ascii="Arial" w:hAnsi="Arial" w:cs="Arial"/>
          <w:color w:val="000009"/>
          <w:sz w:val="24"/>
          <w:szCs w:val="24"/>
        </w:rPr>
        <w:t>:</w:t>
      </w:r>
    </w:p>
    <w:tbl>
      <w:tblPr>
        <w:tblStyle w:val="TableNormal"/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433"/>
        <w:gridCol w:w="1843"/>
        <w:gridCol w:w="1559"/>
        <w:gridCol w:w="1701"/>
        <w:gridCol w:w="1967"/>
      </w:tblGrid>
      <w:tr w:rsidR="00292060" w:rsidRPr="004D346E" w14:paraId="0E94E9FA" w14:textId="77777777" w:rsidTr="00104A56">
        <w:trPr>
          <w:trHeight w:val="1013"/>
        </w:trPr>
        <w:tc>
          <w:tcPr>
            <w:tcW w:w="703" w:type="dxa"/>
            <w:vAlign w:val="center"/>
          </w:tcPr>
          <w:p w14:paraId="30E6A4DC" w14:textId="77777777" w:rsidR="00292060" w:rsidRPr="00F41900" w:rsidRDefault="00292060" w:rsidP="004D346E">
            <w:pPr>
              <w:pStyle w:val="TableParagraph"/>
              <w:spacing w:line="276" w:lineRule="auto"/>
              <w:ind w:left="110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F41900">
              <w:rPr>
                <w:rFonts w:ascii="Arial" w:hAnsi="Arial" w:cs="Arial"/>
                <w:b/>
                <w:color w:val="000009"/>
                <w:sz w:val="24"/>
                <w:szCs w:val="24"/>
                <w:lang w:val="pl-PL"/>
              </w:rPr>
              <w:t>L.p.</w:t>
            </w:r>
          </w:p>
        </w:tc>
        <w:tc>
          <w:tcPr>
            <w:tcW w:w="2433" w:type="dxa"/>
            <w:vAlign w:val="center"/>
          </w:tcPr>
          <w:p w14:paraId="1B4F48FE" w14:textId="35B03F6C" w:rsidR="00292060" w:rsidRPr="004D346E" w:rsidRDefault="004F426E" w:rsidP="00F41900">
            <w:pPr>
              <w:pStyle w:val="TableParagraph"/>
              <w:spacing w:line="276" w:lineRule="auto"/>
              <w:ind w:left="143"/>
              <w:rPr>
                <w:rFonts w:ascii="Arial" w:hAnsi="Arial" w:cs="Arial"/>
                <w:b/>
                <w:color w:val="000009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color w:val="000009"/>
                <w:sz w:val="24"/>
                <w:szCs w:val="24"/>
                <w:lang w:val="pl-PL"/>
              </w:rPr>
              <w:t>Rodzaj roboty, miejsce wykonania</w:t>
            </w:r>
          </w:p>
          <w:p w14:paraId="4BAFED2C" w14:textId="4549D8E6" w:rsidR="00292060" w:rsidRPr="008173C0" w:rsidRDefault="00292060" w:rsidP="00F41900">
            <w:pPr>
              <w:pStyle w:val="TableParagraph"/>
              <w:spacing w:line="276" w:lineRule="auto"/>
              <w:ind w:left="143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8173C0">
              <w:rPr>
                <w:rFonts w:ascii="Arial" w:hAnsi="Arial" w:cs="Arial"/>
                <w:bCs/>
                <w:color w:val="000009"/>
                <w:sz w:val="20"/>
                <w:szCs w:val="20"/>
                <w:lang w:val="pl-PL"/>
              </w:rPr>
              <w:t xml:space="preserve">(należy zamieścić informację pozwalającą na jednoznaczne stwierdzenie spełniania warunków udziału określonych w Rozdz. </w:t>
            </w:r>
            <w:r w:rsidR="00104A56">
              <w:rPr>
                <w:rFonts w:ascii="Arial" w:hAnsi="Arial" w:cs="Arial"/>
                <w:bCs/>
                <w:color w:val="000009"/>
                <w:sz w:val="20"/>
                <w:szCs w:val="20"/>
                <w:lang w:val="pl-PL"/>
              </w:rPr>
              <w:t>7</w:t>
            </w:r>
            <w:r w:rsidRPr="008173C0">
              <w:rPr>
                <w:rFonts w:ascii="Arial" w:hAnsi="Arial" w:cs="Arial"/>
                <w:bCs/>
                <w:color w:val="000009"/>
                <w:sz w:val="20"/>
                <w:szCs w:val="20"/>
                <w:lang w:val="pl-PL"/>
              </w:rPr>
              <w:t xml:space="preserve"> pkt 2 ppkt 4)</w:t>
            </w:r>
            <w:r w:rsidR="00104A56">
              <w:rPr>
                <w:rFonts w:ascii="Arial" w:hAnsi="Arial" w:cs="Arial"/>
                <w:bCs/>
                <w:color w:val="000009"/>
                <w:sz w:val="20"/>
                <w:szCs w:val="20"/>
                <w:lang w:val="pl-PL"/>
              </w:rPr>
              <w:t xml:space="preserve"> lit a</w:t>
            </w:r>
            <w:r w:rsidRPr="008173C0">
              <w:rPr>
                <w:rFonts w:ascii="Arial" w:hAnsi="Arial" w:cs="Arial"/>
                <w:bCs/>
                <w:color w:val="000009"/>
                <w:sz w:val="20"/>
                <w:szCs w:val="20"/>
                <w:lang w:val="pl-PL"/>
              </w:rPr>
              <w:t xml:space="preserve"> SWZ)</w:t>
            </w:r>
          </w:p>
        </w:tc>
        <w:tc>
          <w:tcPr>
            <w:tcW w:w="1843" w:type="dxa"/>
            <w:vAlign w:val="center"/>
          </w:tcPr>
          <w:p w14:paraId="372A93F7" w14:textId="1A69F0EC" w:rsidR="00292060" w:rsidRPr="00104A56" w:rsidRDefault="00292060" w:rsidP="00F41900">
            <w:pPr>
              <w:pStyle w:val="TableParagraph"/>
              <w:spacing w:line="276" w:lineRule="auto"/>
              <w:ind w:left="110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4D346E">
              <w:rPr>
                <w:rFonts w:ascii="Arial" w:hAnsi="Arial" w:cs="Arial"/>
                <w:b/>
                <w:color w:val="000009"/>
                <w:sz w:val="24"/>
                <w:szCs w:val="24"/>
                <w:lang w:val="pl-PL"/>
              </w:rPr>
              <w:t>Zleceniodawca</w:t>
            </w:r>
            <w:r w:rsidR="00104A56">
              <w:rPr>
                <w:rFonts w:ascii="Arial" w:hAnsi="Arial" w:cs="Arial"/>
                <w:b/>
                <w:color w:val="000009"/>
                <w:sz w:val="24"/>
                <w:szCs w:val="24"/>
                <w:lang w:val="pl-PL"/>
              </w:rPr>
              <w:t xml:space="preserve"> </w:t>
            </w:r>
            <w:r w:rsidR="00104A56" w:rsidRPr="00104A56">
              <w:rPr>
                <w:rFonts w:ascii="Arial" w:hAnsi="Arial" w:cs="Arial"/>
                <w:bCs/>
                <w:color w:val="000009"/>
                <w:sz w:val="20"/>
                <w:szCs w:val="20"/>
                <w:lang w:val="pl-PL"/>
              </w:rPr>
              <w:t xml:space="preserve">(nazwa i adres podmiotu na rzecz którego </w:t>
            </w:r>
            <w:r w:rsidR="004F426E">
              <w:rPr>
                <w:rFonts w:ascii="Arial" w:hAnsi="Arial" w:cs="Arial"/>
                <w:bCs/>
                <w:color w:val="000009"/>
                <w:sz w:val="20"/>
                <w:szCs w:val="20"/>
                <w:lang w:val="pl-PL"/>
              </w:rPr>
              <w:t>robota</w:t>
            </w:r>
            <w:r w:rsidR="00104A56" w:rsidRPr="00104A56">
              <w:rPr>
                <w:rFonts w:ascii="Arial" w:hAnsi="Arial" w:cs="Arial"/>
                <w:bCs/>
                <w:color w:val="000009"/>
                <w:sz w:val="20"/>
                <w:szCs w:val="20"/>
                <w:lang w:val="pl-PL"/>
              </w:rPr>
              <w:t xml:space="preserve"> została wykonana)</w:t>
            </w:r>
          </w:p>
        </w:tc>
        <w:tc>
          <w:tcPr>
            <w:tcW w:w="1559" w:type="dxa"/>
            <w:vAlign w:val="center"/>
          </w:tcPr>
          <w:p w14:paraId="777B428B" w14:textId="2D54E6F5" w:rsidR="00292060" w:rsidRPr="00104A56" w:rsidRDefault="00292060" w:rsidP="00F41900">
            <w:pPr>
              <w:pStyle w:val="TableParagraph"/>
              <w:spacing w:line="276" w:lineRule="auto"/>
              <w:ind w:left="107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4D346E">
              <w:rPr>
                <w:rFonts w:ascii="Arial" w:hAnsi="Arial" w:cs="Arial"/>
                <w:b/>
                <w:color w:val="000009"/>
                <w:sz w:val="24"/>
                <w:szCs w:val="24"/>
                <w:lang w:val="pl-PL"/>
              </w:rPr>
              <w:t>Wartość</w:t>
            </w:r>
            <w:r w:rsidRPr="00104A56">
              <w:rPr>
                <w:rFonts w:ascii="Arial" w:hAnsi="Arial" w:cs="Arial"/>
                <w:b/>
                <w:color w:val="000009"/>
                <w:sz w:val="24"/>
                <w:szCs w:val="24"/>
                <w:lang w:val="pl-PL"/>
              </w:rPr>
              <w:t xml:space="preserve"> </w:t>
            </w:r>
            <w:r w:rsidR="004F426E">
              <w:rPr>
                <w:rFonts w:ascii="Arial" w:hAnsi="Arial" w:cs="Arial"/>
                <w:b/>
                <w:color w:val="000009"/>
                <w:sz w:val="24"/>
                <w:szCs w:val="24"/>
                <w:lang w:val="pl-PL"/>
              </w:rPr>
              <w:t xml:space="preserve">robót </w:t>
            </w:r>
            <w:r w:rsidR="00104A56">
              <w:rPr>
                <w:rFonts w:ascii="Arial" w:hAnsi="Arial" w:cs="Arial"/>
                <w:b/>
                <w:color w:val="000009"/>
                <w:sz w:val="24"/>
                <w:szCs w:val="24"/>
                <w:lang w:val="pl-PL"/>
              </w:rPr>
              <w:t>brutto</w:t>
            </w:r>
            <w:r w:rsidRPr="00104A56">
              <w:rPr>
                <w:rFonts w:ascii="Arial" w:hAnsi="Arial" w:cs="Arial"/>
                <w:b/>
                <w:color w:val="000009"/>
                <w:sz w:val="24"/>
                <w:szCs w:val="24"/>
                <w:lang w:val="pl-PL"/>
              </w:rPr>
              <w:t xml:space="preserve"> (</w:t>
            </w:r>
            <w:r w:rsidRPr="004D346E">
              <w:rPr>
                <w:rFonts w:ascii="Arial" w:hAnsi="Arial" w:cs="Arial"/>
                <w:b/>
                <w:color w:val="000009"/>
                <w:sz w:val="24"/>
                <w:szCs w:val="24"/>
                <w:lang w:val="pl-PL"/>
              </w:rPr>
              <w:t>zł</w:t>
            </w:r>
            <w:r w:rsidRPr="00104A56">
              <w:rPr>
                <w:rFonts w:ascii="Arial" w:hAnsi="Arial" w:cs="Arial"/>
                <w:b/>
                <w:color w:val="000009"/>
                <w:sz w:val="24"/>
                <w:szCs w:val="24"/>
                <w:lang w:val="pl-PL"/>
              </w:rPr>
              <w:t>)</w:t>
            </w:r>
          </w:p>
        </w:tc>
        <w:tc>
          <w:tcPr>
            <w:tcW w:w="1701" w:type="dxa"/>
            <w:vAlign w:val="center"/>
          </w:tcPr>
          <w:p w14:paraId="1EEFABA9" w14:textId="5898AF8A" w:rsidR="00104A56" w:rsidRDefault="00104A56" w:rsidP="00F41900">
            <w:pPr>
              <w:pStyle w:val="TableParagraph"/>
              <w:spacing w:line="276" w:lineRule="auto"/>
              <w:ind w:left="110"/>
              <w:rPr>
                <w:rFonts w:ascii="Arial" w:hAnsi="Arial" w:cs="Arial"/>
                <w:b/>
                <w:color w:val="000009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b/>
                <w:color w:val="000009"/>
                <w:sz w:val="24"/>
                <w:szCs w:val="24"/>
                <w:lang w:val="pl-PL"/>
              </w:rPr>
              <w:t xml:space="preserve">Termin wykonania </w:t>
            </w:r>
            <w:r w:rsidR="004F426E">
              <w:rPr>
                <w:rFonts w:ascii="Arial" w:hAnsi="Arial" w:cs="Arial"/>
                <w:b/>
                <w:color w:val="000009"/>
                <w:sz w:val="24"/>
                <w:szCs w:val="24"/>
                <w:lang w:val="pl-PL"/>
              </w:rPr>
              <w:t>robót</w:t>
            </w:r>
          </w:p>
          <w:p w14:paraId="4EB4CA34" w14:textId="58465833" w:rsidR="00292060" w:rsidRPr="00DF6A8E" w:rsidRDefault="00104A56" w:rsidP="00F41900">
            <w:pPr>
              <w:pStyle w:val="TableParagraph"/>
              <w:spacing w:line="276" w:lineRule="auto"/>
              <w:ind w:left="110"/>
              <w:rPr>
                <w:rFonts w:ascii="Arial" w:hAnsi="Arial" w:cs="Arial"/>
                <w:bCs/>
                <w:color w:val="000009"/>
                <w:sz w:val="20"/>
                <w:szCs w:val="20"/>
                <w:lang w:val="pl-PL"/>
              </w:rPr>
            </w:pPr>
            <w:r w:rsidRPr="00DF6A8E">
              <w:rPr>
                <w:rFonts w:ascii="Arial" w:hAnsi="Arial" w:cs="Arial"/>
                <w:bCs/>
                <w:color w:val="000009"/>
                <w:sz w:val="20"/>
                <w:szCs w:val="20"/>
                <w:lang w:val="pl-PL"/>
              </w:rPr>
              <w:t>(data rozpoczęcia – data zakończenia</w:t>
            </w:r>
            <w:r w:rsidR="00292060" w:rsidRPr="00DF6A8E">
              <w:rPr>
                <w:rFonts w:ascii="Arial" w:hAnsi="Arial" w:cs="Arial"/>
                <w:bCs/>
                <w:color w:val="000009"/>
                <w:sz w:val="20"/>
                <w:szCs w:val="20"/>
                <w:lang w:val="pl-PL"/>
              </w:rPr>
              <w:t xml:space="preserve"> </w:t>
            </w:r>
          </w:p>
          <w:p w14:paraId="08BE028A" w14:textId="1DCF204C" w:rsidR="00292060" w:rsidRPr="00104A56" w:rsidRDefault="00292060" w:rsidP="00F41900">
            <w:pPr>
              <w:pStyle w:val="TableParagraph"/>
              <w:spacing w:line="276" w:lineRule="auto"/>
              <w:ind w:left="110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DF6A8E">
              <w:rPr>
                <w:rFonts w:ascii="Arial" w:hAnsi="Arial" w:cs="Arial"/>
                <w:bCs/>
                <w:color w:val="000009"/>
                <w:sz w:val="20"/>
                <w:szCs w:val="20"/>
                <w:lang w:val="pl-PL"/>
              </w:rPr>
              <w:t xml:space="preserve">od </w:t>
            </w:r>
            <w:r w:rsidR="00104A56" w:rsidRPr="00DF6A8E">
              <w:rPr>
                <w:rFonts w:ascii="Arial" w:hAnsi="Arial" w:cs="Arial"/>
                <w:bCs/>
                <w:color w:val="000009"/>
                <w:sz w:val="20"/>
                <w:szCs w:val="20"/>
                <w:lang w:val="pl-PL"/>
              </w:rPr>
              <w:t>–</w:t>
            </w:r>
            <w:r w:rsidRPr="00DF6A8E">
              <w:rPr>
                <w:rFonts w:ascii="Arial" w:hAnsi="Arial" w:cs="Arial"/>
                <w:bCs/>
                <w:color w:val="000009"/>
                <w:sz w:val="20"/>
                <w:szCs w:val="20"/>
                <w:lang w:val="pl-PL"/>
              </w:rPr>
              <w:t xml:space="preserve"> do</w:t>
            </w:r>
            <w:r w:rsidR="00104A56" w:rsidRPr="00DF6A8E">
              <w:rPr>
                <w:rFonts w:ascii="Arial" w:hAnsi="Arial" w:cs="Arial"/>
                <w:bCs/>
                <w:color w:val="000009"/>
                <w:sz w:val="20"/>
                <w:szCs w:val="20"/>
                <w:lang w:val="pl-PL"/>
              </w:rPr>
              <w:t>)</w:t>
            </w:r>
          </w:p>
        </w:tc>
        <w:tc>
          <w:tcPr>
            <w:tcW w:w="1967" w:type="dxa"/>
            <w:vAlign w:val="center"/>
          </w:tcPr>
          <w:p w14:paraId="7C740CD8" w14:textId="77777777" w:rsidR="00292060" w:rsidRPr="004D346E" w:rsidRDefault="00292060" w:rsidP="00F41900">
            <w:pPr>
              <w:pStyle w:val="TableParagraph"/>
              <w:spacing w:line="276" w:lineRule="auto"/>
              <w:ind w:left="108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4D346E">
              <w:rPr>
                <w:rFonts w:ascii="Arial" w:hAnsi="Arial" w:cs="Arial"/>
                <w:b/>
                <w:color w:val="000009"/>
                <w:sz w:val="24"/>
                <w:szCs w:val="24"/>
                <w:lang w:val="pl-PL"/>
              </w:rPr>
              <w:t>Doświadczenie własne</w:t>
            </w:r>
          </w:p>
          <w:p w14:paraId="0B1DBAD3" w14:textId="77777777" w:rsidR="00292060" w:rsidRPr="004D346E" w:rsidRDefault="00292060" w:rsidP="00F41900">
            <w:pPr>
              <w:pStyle w:val="TableParagraph"/>
              <w:spacing w:line="276" w:lineRule="auto"/>
              <w:ind w:left="108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4D346E">
              <w:rPr>
                <w:rFonts w:ascii="Arial" w:hAnsi="Arial" w:cs="Arial"/>
                <w:b/>
                <w:color w:val="000009"/>
                <w:sz w:val="24"/>
                <w:szCs w:val="24"/>
                <w:lang w:val="pl-PL"/>
              </w:rPr>
              <w:t>/oddane do dyspozycji*</w:t>
            </w:r>
          </w:p>
        </w:tc>
      </w:tr>
      <w:tr w:rsidR="00292060" w:rsidRPr="004D346E" w14:paraId="67D35FB0" w14:textId="77777777" w:rsidTr="00104A56">
        <w:trPr>
          <w:trHeight w:val="1009"/>
        </w:trPr>
        <w:tc>
          <w:tcPr>
            <w:tcW w:w="703" w:type="dxa"/>
          </w:tcPr>
          <w:p w14:paraId="01E0CD94" w14:textId="77777777" w:rsidR="00292060" w:rsidRPr="004D346E" w:rsidRDefault="00292060" w:rsidP="004D346E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2433" w:type="dxa"/>
          </w:tcPr>
          <w:p w14:paraId="283B4B42" w14:textId="77777777" w:rsidR="00292060" w:rsidRPr="004D346E" w:rsidRDefault="00292060" w:rsidP="004D346E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843" w:type="dxa"/>
          </w:tcPr>
          <w:p w14:paraId="05C2E811" w14:textId="77777777" w:rsidR="00292060" w:rsidRPr="004D346E" w:rsidRDefault="00292060" w:rsidP="004D346E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559" w:type="dxa"/>
          </w:tcPr>
          <w:p w14:paraId="214D8A6D" w14:textId="77777777" w:rsidR="00292060" w:rsidRPr="004D346E" w:rsidRDefault="00292060" w:rsidP="004D346E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701" w:type="dxa"/>
          </w:tcPr>
          <w:p w14:paraId="36C43E8E" w14:textId="77777777" w:rsidR="00292060" w:rsidRPr="004D346E" w:rsidRDefault="00292060" w:rsidP="004D346E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967" w:type="dxa"/>
          </w:tcPr>
          <w:p w14:paraId="21A0A7F4" w14:textId="77777777" w:rsidR="00292060" w:rsidRPr="004D346E" w:rsidRDefault="00292060" w:rsidP="004D346E">
            <w:pPr>
              <w:pStyle w:val="TableParagraph"/>
              <w:spacing w:line="276" w:lineRule="auto"/>
              <w:ind w:left="112" w:right="105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4D346E">
              <w:rPr>
                <w:rFonts w:ascii="Arial" w:hAnsi="Arial" w:cs="Arial"/>
                <w:b/>
                <w:color w:val="000009"/>
                <w:sz w:val="24"/>
                <w:szCs w:val="24"/>
                <w:lang w:val="pl-PL"/>
              </w:rPr>
              <w:t>Doświadczenie własne</w:t>
            </w:r>
          </w:p>
          <w:p w14:paraId="2B57F15E" w14:textId="77777777" w:rsidR="00292060" w:rsidRPr="004D346E" w:rsidRDefault="00292060" w:rsidP="004D346E">
            <w:pPr>
              <w:pStyle w:val="TableParagraph"/>
              <w:spacing w:line="276" w:lineRule="auto"/>
              <w:ind w:left="252" w:right="244" w:hanging="5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4D346E">
              <w:rPr>
                <w:rFonts w:ascii="Arial" w:hAnsi="Arial" w:cs="Arial"/>
                <w:b/>
                <w:color w:val="000009"/>
                <w:sz w:val="24"/>
                <w:szCs w:val="24"/>
                <w:lang w:val="pl-PL"/>
              </w:rPr>
              <w:t>/oddane do dyspozycji*</w:t>
            </w:r>
          </w:p>
        </w:tc>
      </w:tr>
      <w:tr w:rsidR="00292060" w:rsidRPr="004D346E" w14:paraId="0C93DC97" w14:textId="77777777" w:rsidTr="00104A56">
        <w:trPr>
          <w:trHeight w:val="1010"/>
        </w:trPr>
        <w:tc>
          <w:tcPr>
            <w:tcW w:w="703" w:type="dxa"/>
          </w:tcPr>
          <w:p w14:paraId="330ADA26" w14:textId="77777777" w:rsidR="00292060" w:rsidRPr="004D346E" w:rsidRDefault="00292060" w:rsidP="004D346E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2433" w:type="dxa"/>
          </w:tcPr>
          <w:p w14:paraId="425FBD45" w14:textId="77777777" w:rsidR="00292060" w:rsidRPr="004D346E" w:rsidRDefault="00292060" w:rsidP="004D346E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843" w:type="dxa"/>
          </w:tcPr>
          <w:p w14:paraId="6DECD542" w14:textId="77777777" w:rsidR="00292060" w:rsidRPr="004D346E" w:rsidRDefault="00292060" w:rsidP="004D346E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559" w:type="dxa"/>
          </w:tcPr>
          <w:p w14:paraId="31BE32F9" w14:textId="77777777" w:rsidR="00292060" w:rsidRPr="004D346E" w:rsidRDefault="00292060" w:rsidP="004D346E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701" w:type="dxa"/>
          </w:tcPr>
          <w:p w14:paraId="68B646CF" w14:textId="77777777" w:rsidR="00292060" w:rsidRPr="004D346E" w:rsidRDefault="00292060" w:rsidP="004D346E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967" w:type="dxa"/>
          </w:tcPr>
          <w:p w14:paraId="33C75090" w14:textId="77777777" w:rsidR="00292060" w:rsidRPr="004D346E" w:rsidRDefault="00292060" w:rsidP="004D346E">
            <w:pPr>
              <w:pStyle w:val="TableParagraph"/>
              <w:spacing w:line="276" w:lineRule="auto"/>
              <w:ind w:left="112" w:right="105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4D346E">
              <w:rPr>
                <w:rFonts w:ascii="Arial" w:hAnsi="Arial" w:cs="Arial"/>
                <w:b/>
                <w:color w:val="000009"/>
                <w:sz w:val="24"/>
                <w:szCs w:val="24"/>
                <w:lang w:val="pl-PL"/>
              </w:rPr>
              <w:t>Doświadczenie własne</w:t>
            </w:r>
          </w:p>
          <w:p w14:paraId="006A643B" w14:textId="77777777" w:rsidR="00292060" w:rsidRPr="004D346E" w:rsidRDefault="00292060" w:rsidP="004D346E">
            <w:pPr>
              <w:pStyle w:val="TableParagraph"/>
              <w:spacing w:line="276" w:lineRule="auto"/>
              <w:ind w:left="252" w:right="244" w:hanging="5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4D346E">
              <w:rPr>
                <w:rFonts w:ascii="Arial" w:hAnsi="Arial" w:cs="Arial"/>
                <w:b/>
                <w:color w:val="000009"/>
                <w:sz w:val="24"/>
                <w:szCs w:val="24"/>
                <w:lang w:val="pl-PL"/>
              </w:rPr>
              <w:t>/oddane do dyspozycji*</w:t>
            </w:r>
          </w:p>
        </w:tc>
      </w:tr>
      <w:tr w:rsidR="00292060" w:rsidRPr="004D346E" w14:paraId="50EB12DB" w14:textId="77777777" w:rsidTr="00104A56">
        <w:trPr>
          <w:trHeight w:val="1008"/>
        </w:trPr>
        <w:tc>
          <w:tcPr>
            <w:tcW w:w="703" w:type="dxa"/>
          </w:tcPr>
          <w:p w14:paraId="1F824654" w14:textId="77777777" w:rsidR="00292060" w:rsidRPr="004D346E" w:rsidRDefault="00292060" w:rsidP="004D346E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2433" w:type="dxa"/>
          </w:tcPr>
          <w:p w14:paraId="63D0CFB4" w14:textId="77777777" w:rsidR="00292060" w:rsidRPr="004D346E" w:rsidRDefault="00292060" w:rsidP="004D346E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843" w:type="dxa"/>
          </w:tcPr>
          <w:p w14:paraId="5CBD2403" w14:textId="77777777" w:rsidR="00292060" w:rsidRPr="004D346E" w:rsidRDefault="00292060" w:rsidP="004D346E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559" w:type="dxa"/>
          </w:tcPr>
          <w:p w14:paraId="5F1B73BC" w14:textId="77777777" w:rsidR="00292060" w:rsidRPr="004D346E" w:rsidRDefault="00292060" w:rsidP="004D346E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701" w:type="dxa"/>
          </w:tcPr>
          <w:p w14:paraId="3B33DBAC" w14:textId="77777777" w:rsidR="00292060" w:rsidRPr="004D346E" w:rsidRDefault="00292060" w:rsidP="004D346E">
            <w:pPr>
              <w:pStyle w:val="TableParagraph"/>
              <w:spacing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1967" w:type="dxa"/>
          </w:tcPr>
          <w:p w14:paraId="4F7F304C" w14:textId="77777777" w:rsidR="00292060" w:rsidRPr="004D346E" w:rsidRDefault="00292060" w:rsidP="004D346E">
            <w:pPr>
              <w:pStyle w:val="TableParagraph"/>
              <w:spacing w:line="276" w:lineRule="auto"/>
              <w:ind w:left="112" w:right="105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4D346E">
              <w:rPr>
                <w:rFonts w:ascii="Arial" w:hAnsi="Arial" w:cs="Arial"/>
                <w:b/>
                <w:color w:val="000009"/>
                <w:sz w:val="24"/>
                <w:szCs w:val="24"/>
                <w:lang w:val="pl-PL"/>
              </w:rPr>
              <w:t>Doświadczenie własne</w:t>
            </w:r>
          </w:p>
          <w:p w14:paraId="5D6CB324" w14:textId="77777777" w:rsidR="00292060" w:rsidRPr="004D346E" w:rsidRDefault="00292060" w:rsidP="004D346E">
            <w:pPr>
              <w:pStyle w:val="TableParagraph"/>
              <w:spacing w:line="276" w:lineRule="auto"/>
              <w:ind w:left="106" w:right="105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4D346E">
              <w:rPr>
                <w:rFonts w:ascii="Arial" w:hAnsi="Arial" w:cs="Arial"/>
                <w:b/>
                <w:color w:val="000009"/>
                <w:spacing w:val="2"/>
                <w:sz w:val="24"/>
                <w:szCs w:val="24"/>
                <w:lang w:val="pl-PL"/>
              </w:rPr>
              <w:t>/oddane</w:t>
            </w:r>
            <w:r w:rsidRPr="004D346E">
              <w:rPr>
                <w:rFonts w:ascii="Arial" w:hAnsi="Arial" w:cs="Arial"/>
                <w:b/>
                <w:color w:val="000009"/>
                <w:spacing w:val="16"/>
                <w:sz w:val="24"/>
                <w:szCs w:val="24"/>
                <w:lang w:val="pl-PL"/>
              </w:rPr>
              <w:t xml:space="preserve"> </w:t>
            </w:r>
            <w:r w:rsidRPr="004D346E">
              <w:rPr>
                <w:rFonts w:ascii="Arial" w:hAnsi="Arial" w:cs="Arial"/>
                <w:b/>
                <w:color w:val="000009"/>
                <w:sz w:val="24"/>
                <w:szCs w:val="24"/>
                <w:lang w:val="pl-PL"/>
              </w:rPr>
              <w:t>do</w:t>
            </w:r>
          </w:p>
          <w:p w14:paraId="2E215C9F" w14:textId="77777777" w:rsidR="00292060" w:rsidRPr="004D346E" w:rsidRDefault="00292060" w:rsidP="004D346E">
            <w:pPr>
              <w:pStyle w:val="TableParagraph"/>
              <w:spacing w:line="276" w:lineRule="auto"/>
              <w:ind w:left="111" w:right="105"/>
              <w:rPr>
                <w:rFonts w:ascii="Arial" w:hAnsi="Arial" w:cs="Arial"/>
                <w:b/>
                <w:sz w:val="24"/>
                <w:szCs w:val="24"/>
                <w:lang w:val="pl-PL"/>
              </w:rPr>
            </w:pPr>
            <w:r w:rsidRPr="004D346E">
              <w:rPr>
                <w:rFonts w:ascii="Arial" w:hAnsi="Arial" w:cs="Arial"/>
                <w:b/>
                <w:color w:val="000009"/>
                <w:spacing w:val="3"/>
                <w:sz w:val="24"/>
                <w:szCs w:val="24"/>
                <w:lang w:val="pl-PL"/>
              </w:rPr>
              <w:t>dyspozycji*</w:t>
            </w:r>
          </w:p>
        </w:tc>
      </w:tr>
    </w:tbl>
    <w:p w14:paraId="653F4641" w14:textId="77777777" w:rsidR="00292060" w:rsidRPr="004D346E" w:rsidRDefault="00292060" w:rsidP="004D346E">
      <w:pPr>
        <w:pStyle w:val="Akapitzlist"/>
        <w:widowControl w:val="0"/>
        <w:numPr>
          <w:ilvl w:val="0"/>
          <w:numId w:val="44"/>
        </w:numPr>
        <w:tabs>
          <w:tab w:val="left" w:pos="386"/>
        </w:tabs>
        <w:autoSpaceDE w:val="0"/>
        <w:autoSpaceDN w:val="0"/>
        <w:spacing w:after="0"/>
        <w:ind w:hanging="129"/>
        <w:contextualSpacing w:val="0"/>
        <w:rPr>
          <w:rFonts w:ascii="Arial" w:hAnsi="Arial" w:cs="Arial"/>
          <w:b/>
          <w:sz w:val="24"/>
          <w:szCs w:val="24"/>
        </w:rPr>
      </w:pPr>
      <w:r w:rsidRPr="004D346E">
        <w:rPr>
          <w:rFonts w:ascii="Arial" w:hAnsi="Arial" w:cs="Arial"/>
          <w:b/>
          <w:color w:val="000009"/>
          <w:spacing w:val="2"/>
          <w:sz w:val="24"/>
          <w:szCs w:val="24"/>
        </w:rPr>
        <w:t>niepotrzebne</w:t>
      </w:r>
      <w:r w:rsidRPr="004D346E">
        <w:rPr>
          <w:rFonts w:ascii="Arial" w:hAnsi="Arial" w:cs="Arial"/>
          <w:b/>
          <w:color w:val="000009"/>
          <w:spacing w:val="8"/>
          <w:sz w:val="24"/>
          <w:szCs w:val="24"/>
        </w:rPr>
        <w:t xml:space="preserve"> </w:t>
      </w:r>
      <w:r w:rsidRPr="004D346E">
        <w:rPr>
          <w:rFonts w:ascii="Arial" w:hAnsi="Arial" w:cs="Arial"/>
          <w:b/>
          <w:color w:val="000009"/>
          <w:spacing w:val="2"/>
          <w:sz w:val="24"/>
          <w:szCs w:val="24"/>
        </w:rPr>
        <w:t>skreślić</w:t>
      </w:r>
    </w:p>
    <w:p w14:paraId="47771EA1" w14:textId="16F947CA" w:rsidR="00292060" w:rsidRPr="004D346E" w:rsidRDefault="00292060" w:rsidP="008173C0">
      <w:pPr>
        <w:pStyle w:val="Akapitzlist"/>
        <w:tabs>
          <w:tab w:val="left" w:pos="0"/>
        </w:tabs>
        <w:spacing w:before="120" w:after="0"/>
        <w:ind w:left="0"/>
        <w:contextualSpacing w:val="0"/>
        <w:rPr>
          <w:rFonts w:ascii="Arial" w:hAnsi="Arial" w:cs="Arial"/>
          <w:b/>
          <w:sz w:val="24"/>
          <w:szCs w:val="24"/>
        </w:rPr>
      </w:pPr>
      <w:r w:rsidRPr="004D346E">
        <w:rPr>
          <w:rFonts w:ascii="Arial" w:hAnsi="Arial" w:cs="Arial"/>
          <w:sz w:val="24"/>
          <w:szCs w:val="24"/>
        </w:rPr>
        <w:t xml:space="preserve">Dokumenty potwierdzające, że </w:t>
      </w:r>
      <w:r w:rsidR="004F426E">
        <w:rPr>
          <w:rFonts w:ascii="Arial" w:hAnsi="Arial" w:cs="Arial"/>
          <w:sz w:val="24"/>
          <w:szCs w:val="24"/>
        </w:rPr>
        <w:t>roboty budowlane</w:t>
      </w:r>
      <w:r w:rsidRPr="004D346E">
        <w:rPr>
          <w:rFonts w:ascii="Arial" w:hAnsi="Arial" w:cs="Arial"/>
          <w:sz w:val="24"/>
          <w:szCs w:val="24"/>
        </w:rPr>
        <w:t xml:space="preserve"> zostały wykonane lub są wykonywan</w:t>
      </w:r>
      <w:r w:rsidR="00104A56">
        <w:rPr>
          <w:rFonts w:ascii="Arial" w:hAnsi="Arial" w:cs="Arial"/>
          <w:sz w:val="24"/>
          <w:szCs w:val="24"/>
        </w:rPr>
        <w:t>e</w:t>
      </w:r>
      <w:r w:rsidRPr="004D346E">
        <w:rPr>
          <w:rFonts w:ascii="Arial" w:hAnsi="Arial" w:cs="Arial"/>
          <w:sz w:val="24"/>
          <w:szCs w:val="24"/>
        </w:rPr>
        <w:t xml:space="preserve"> należycie</w:t>
      </w:r>
      <w:r w:rsidRPr="004D346E">
        <w:rPr>
          <w:rFonts w:ascii="Arial" w:hAnsi="Arial" w:cs="Arial"/>
          <w:color w:val="000009"/>
          <w:sz w:val="24"/>
          <w:szCs w:val="24"/>
        </w:rPr>
        <w:t>, w załączeniu.</w:t>
      </w:r>
    </w:p>
    <w:p w14:paraId="08BD42B0" w14:textId="77777777" w:rsidR="008173C0" w:rsidRPr="00A65FD9" w:rsidRDefault="008173C0" w:rsidP="008173C0">
      <w:pPr>
        <w:spacing w:before="360" w:after="0"/>
        <w:rPr>
          <w:rFonts w:ascii="Arial" w:hAnsi="Arial"/>
          <w:sz w:val="24"/>
          <w:szCs w:val="24"/>
        </w:rPr>
      </w:pPr>
      <w:r w:rsidRPr="00A65FD9">
        <w:rPr>
          <w:rFonts w:ascii="Arial" w:hAnsi="Arial"/>
          <w:sz w:val="24"/>
          <w:szCs w:val="24"/>
        </w:rPr>
        <w:t>…………………………………</w:t>
      </w:r>
      <w:r>
        <w:rPr>
          <w:rFonts w:ascii="Arial" w:hAnsi="Arial"/>
          <w:sz w:val="24"/>
          <w:szCs w:val="24"/>
        </w:rPr>
        <w:t>…</w:t>
      </w:r>
      <w:r w:rsidRPr="00A65FD9">
        <w:rPr>
          <w:rFonts w:ascii="Arial" w:hAnsi="Arial"/>
          <w:sz w:val="24"/>
          <w:szCs w:val="24"/>
        </w:rPr>
        <w:t>….</w:t>
      </w:r>
    </w:p>
    <w:p w14:paraId="5FB4017F" w14:textId="77777777" w:rsidR="008173C0" w:rsidRPr="008173C0" w:rsidRDefault="008173C0" w:rsidP="008173C0">
      <w:pPr>
        <w:spacing w:after="240"/>
        <w:rPr>
          <w:rFonts w:ascii="Arial" w:hAnsi="Arial"/>
          <w:sz w:val="20"/>
          <w:szCs w:val="20"/>
        </w:rPr>
      </w:pPr>
      <w:r w:rsidRPr="008173C0">
        <w:rPr>
          <w:rFonts w:ascii="Arial" w:hAnsi="Arial"/>
          <w:sz w:val="20"/>
          <w:szCs w:val="20"/>
        </w:rPr>
        <w:t xml:space="preserve">Data; kwalifikowany podpis elektroniczny lub podpis zaufany lub podpis osobisty upoważnionego przedstawiciela Wykonawcy </w:t>
      </w:r>
    </w:p>
    <w:p w14:paraId="3B0CFEA7" w14:textId="6732A63C" w:rsidR="00292060" w:rsidRPr="008173C0" w:rsidRDefault="008173C0" w:rsidP="008173C0">
      <w:pPr>
        <w:autoSpaceDE w:val="0"/>
        <w:autoSpaceDN w:val="0"/>
        <w:adjustRightInd w:val="0"/>
        <w:spacing w:before="600" w:after="0"/>
        <w:rPr>
          <w:rFonts w:ascii="Arial" w:hAnsi="Arial" w:cs="Arial"/>
          <w:b/>
          <w:sz w:val="24"/>
          <w:szCs w:val="24"/>
        </w:rPr>
      </w:pPr>
      <w:r w:rsidRPr="004D346E">
        <w:rPr>
          <w:rFonts w:ascii="Arial" w:hAnsi="Arial" w:cs="Arial"/>
          <w:b/>
          <w:sz w:val="24"/>
          <w:szCs w:val="24"/>
        </w:rPr>
        <w:t xml:space="preserve">Wykazu nie należy załączać do oferty – tylko na wezwanie </w:t>
      </w:r>
      <w:r>
        <w:rPr>
          <w:rFonts w:ascii="Arial" w:hAnsi="Arial" w:cs="Arial"/>
          <w:b/>
          <w:sz w:val="24"/>
          <w:szCs w:val="24"/>
        </w:rPr>
        <w:t>Z</w:t>
      </w:r>
      <w:r w:rsidRPr="004D346E">
        <w:rPr>
          <w:rFonts w:ascii="Arial" w:hAnsi="Arial" w:cs="Arial"/>
          <w:b/>
          <w:sz w:val="24"/>
          <w:szCs w:val="24"/>
        </w:rPr>
        <w:t>amawiającego</w:t>
      </w:r>
      <w:r w:rsidR="00E1585C" w:rsidRPr="004D346E">
        <w:rPr>
          <w:rFonts w:ascii="Arial" w:hAnsi="Arial" w:cs="Arial"/>
          <w:b/>
          <w:sz w:val="24"/>
          <w:szCs w:val="24"/>
        </w:rPr>
        <w:t xml:space="preserve"> !</w:t>
      </w:r>
    </w:p>
    <w:sectPr w:rsidR="00292060" w:rsidRPr="008173C0" w:rsidSect="008173C0">
      <w:headerReference w:type="default" r:id="rId8"/>
      <w:footerReference w:type="default" r:id="rId9"/>
      <w:headerReference w:type="first" r:id="rId10"/>
      <w:pgSz w:w="11906" w:h="16838"/>
      <w:pgMar w:top="1387" w:right="1274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569B7" w14:textId="77777777" w:rsidR="006207A5" w:rsidRDefault="006207A5">
      <w:pPr>
        <w:spacing w:after="0" w:line="240" w:lineRule="auto"/>
      </w:pPr>
      <w:r>
        <w:separator/>
      </w:r>
    </w:p>
  </w:endnote>
  <w:endnote w:type="continuationSeparator" w:id="0">
    <w:p w14:paraId="5F35641A" w14:textId="77777777" w:rsidR="006207A5" w:rsidRDefault="00620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B3B14" w14:textId="77777777" w:rsidR="003D0CD4" w:rsidRDefault="003D0CD4" w:rsidP="00881FC5">
    <w:pPr>
      <w:pStyle w:val="Stopka"/>
      <w:tabs>
        <w:tab w:val="left" w:pos="85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6ECA97" w14:textId="77777777" w:rsidR="006207A5" w:rsidRDefault="006207A5">
      <w:pPr>
        <w:spacing w:after="0" w:line="240" w:lineRule="auto"/>
      </w:pPr>
      <w:r>
        <w:separator/>
      </w:r>
    </w:p>
  </w:footnote>
  <w:footnote w:type="continuationSeparator" w:id="0">
    <w:p w14:paraId="571845F5" w14:textId="77777777" w:rsidR="006207A5" w:rsidRDefault="006207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F0BC2" w14:textId="77777777" w:rsidR="003D0CD4" w:rsidRDefault="003D0CD4">
    <w:pPr>
      <w:pStyle w:val="Nagwek"/>
    </w:pPr>
  </w:p>
  <w:p w14:paraId="06E30A57" w14:textId="3AA8B71B" w:rsidR="003D0CD4" w:rsidRPr="008173C0" w:rsidRDefault="00264C42" w:rsidP="008173C0">
    <w:pPr>
      <w:pStyle w:val="Nagwek"/>
      <w:spacing w:before="240"/>
      <w:rPr>
        <w:rFonts w:ascii="Arial" w:hAnsi="Arial" w:cs="Arial"/>
        <w:sz w:val="24"/>
        <w:szCs w:val="24"/>
      </w:rPr>
    </w:pPr>
    <w:r w:rsidRPr="008173C0">
      <w:rPr>
        <w:rFonts w:ascii="Arial" w:hAnsi="Arial" w:cs="Arial"/>
        <w:sz w:val="24"/>
        <w:szCs w:val="24"/>
      </w:rPr>
      <w:t>ADP.2301</w:t>
    </w:r>
    <w:r w:rsidR="00DD0610" w:rsidRPr="008173C0">
      <w:rPr>
        <w:rFonts w:ascii="Arial" w:hAnsi="Arial" w:cs="Arial"/>
        <w:sz w:val="24"/>
        <w:szCs w:val="24"/>
      </w:rPr>
      <w:t>.5</w:t>
    </w:r>
    <w:r w:rsidR="008173C0">
      <w:rPr>
        <w:rFonts w:ascii="Arial" w:hAnsi="Arial" w:cs="Arial"/>
        <w:sz w:val="24"/>
        <w:szCs w:val="24"/>
      </w:rPr>
      <w:t>2</w:t>
    </w:r>
    <w:r w:rsidRPr="008173C0">
      <w:rPr>
        <w:rFonts w:ascii="Arial" w:hAnsi="Arial" w:cs="Arial"/>
        <w:sz w:val="24"/>
        <w:szCs w:val="24"/>
      </w:rPr>
      <w:t>.202</w:t>
    </w:r>
    <w:r w:rsidR="009B0BD4" w:rsidRPr="008173C0">
      <w:rPr>
        <w:rFonts w:ascii="Arial" w:hAnsi="Arial" w:cs="Arial"/>
        <w:sz w:val="24"/>
        <w:szCs w:val="24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E1907" w14:textId="37C6000E" w:rsidR="009C0E5D" w:rsidRPr="004D346E" w:rsidRDefault="00A32924" w:rsidP="00A32924">
    <w:pPr>
      <w:pStyle w:val="Nagwek"/>
      <w:spacing w:before="480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KU</w:t>
    </w:r>
    <w:r w:rsidR="00DE21F8" w:rsidRPr="004D346E">
      <w:rPr>
        <w:rFonts w:ascii="Arial" w:hAnsi="Arial" w:cs="Arial"/>
        <w:sz w:val="24"/>
        <w:szCs w:val="24"/>
      </w:rPr>
      <w:t>.2301.</w:t>
    </w:r>
    <w:r w:rsidR="00484A90">
      <w:rPr>
        <w:rFonts w:ascii="Arial" w:hAnsi="Arial" w:cs="Arial"/>
        <w:sz w:val="24"/>
        <w:szCs w:val="24"/>
      </w:rPr>
      <w:t>116</w:t>
    </w:r>
    <w:r w:rsidR="00DE21F8" w:rsidRPr="004D346E">
      <w:rPr>
        <w:rFonts w:ascii="Arial" w:hAnsi="Arial" w:cs="Arial"/>
        <w:sz w:val="24"/>
        <w:szCs w:val="24"/>
      </w:rPr>
      <w:t>.202</w:t>
    </w:r>
    <w:r w:rsidR="00104A56">
      <w:rPr>
        <w:rFonts w:ascii="Arial" w:hAnsi="Arial" w:cs="Arial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1" w15:restartNumberingAfterBreak="0">
    <w:nsid w:val="00000006"/>
    <w:multiLevelType w:val="hybridMultilevel"/>
    <w:tmpl w:val="39386574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**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8"/>
    <w:multiLevelType w:val="hybridMultilevel"/>
    <w:tmpl w:val="180115B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12"/>
    <w:multiLevelType w:val="singleLevel"/>
    <w:tmpl w:val="00000012"/>
    <w:name w:val="WW8Num24"/>
    <w:lvl w:ilvl="0">
      <w:start w:val="1"/>
      <w:numFmt w:val="decimal"/>
      <w:lvlText w:val="%1."/>
      <w:lvlJc w:val="left"/>
      <w:pPr>
        <w:tabs>
          <w:tab w:val="num" w:pos="505"/>
        </w:tabs>
        <w:ind w:left="505" w:hanging="363"/>
      </w:pPr>
      <w:rPr>
        <w:rFonts w:ascii="Arial" w:hAnsi="Arial" w:cs="Arial" w:hint="default"/>
        <w:b/>
        <w:sz w:val="20"/>
        <w:szCs w:val="20"/>
      </w:rPr>
    </w:lvl>
  </w:abstractNum>
  <w:abstractNum w:abstractNumId="5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6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7" w15:restartNumberingAfterBreak="0">
    <w:nsid w:val="00000023"/>
    <w:multiLevelType w:val="multilevel"/>
    <w:tmpl w:val="2FBA5A56"/>
    <w:name w:val="WW8Num4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bCs w:val="0"/>
        <w:strike w:val="0"/>
        <w:sz w:val="20"/>
        <w:szCs w:val="20"/>
        <w:shd w:val="clear" w:color="auto" w:fill="auto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327"/>
        </w:tabs>
        <w:ind w:left="1211" w:hanging="360"/>
      </w:pPr>
      <w:rPr>
        <w:rFonts w:ascii="Arial" w:hAnsi="Arial" w:cs="Arial" w:hint="default"/>
        <w:sz w:val="20"/>
        <w:szCs w:val="20"/>
        <w:lang w:val="pl-P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784" w:hanging="360"/>
      </w:pPr>
      <w:rPr>
        <w:rFonts w:ascii="Arial" w:hAnsi="Arial" w:cs="Arial" w:hint="default"/>
        <w:b/>
        <w:bCs/>
        <w:shd w:val="clear" w:color="auto" w:fill="FFFF00"/>
      </w:rPr>
    </w:lvl>
    <w:lvl w:ilvl="3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8" w15:restartNumberingAfterBreak="0">
    <w:nsid w:val="0000002A"/>
    <w:multiLevelType w:val="singleLevel"/>
    <w:tmpl w:val="0000002A"/>
    <w:name w:val="WW8Num56"/>
    <w:lvl w:ilvl="0">
      <w:start w:val="1"/>
      <w:numFmt w:val="decim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cs="Arial" w:hint="default"/>
        <w:b/>
        <w:i w:val="0"/>
        <w:sz w:val="20"/>
      </w:rPr>
    </w:lvl>
  </w:abstractNum>
  <w:abstractNum w:abstractNumId="9" w15:restartNumberingAfterBreak="0">
    <w:nsid w:val="0000002C"/>
    <w:multiLevelType w:val="singleLevel"/>
    <w:tmpl w:val="0000002C"/>
    <w:name w:val="WW8Num5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12" w15:restartNumberingAfterBreak="0">
    <w:nsid w:val="00000066"/>
    <w:multiLevelType w:val="hybridMultilevel"/>
    <w:tmpl w:val="71C9129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67"/>
    <w:multiLevelType w:val="hybridMultilevel"/>
    <w:tmpl w:val="09DAF63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6A"/>
    <w:multiLevelType w:val="hybridMultilevel"/>
    <w:tmpl w:val="5092CA78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7AF6BB6"/>
    <w:multiLevelType w:val="hybridMultilevel"/>
    <w:tmpl w:val="98707DEE"/>
    <w:lvl w:ilvl="0" w:tplc="7B62F10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7E92E12"/>
    <w:multiLevelType w:val="hybridMultilevel"/>
    <w:tmpl w:val="B2AE4054"/>
    <w:lvl w:ilvl="0" w:tplc="7D0E110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DCE26F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9586BE2A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59201B4">
      <w:start w:val="4"/>
      <w:numFmt w:val="lowerLetter"/>
      <w:lvlText w:val="%5)"/>
      <w:lvlJc w:val="left"/>
      <w:pPr>
        <w:ind w:left="3600" w:hanging="360"/>
      </w:pPr>
      <w:rPr>
        <w:rFonts w:eastAsia="Calibri" w:cs="Times New Roman" w:hint="default"/>
      </w:rPr>
    </w:lvl>
    <w:lvl w:ilvl="5" w:tplc="3C46C6CA">
      <w:start w:val="1"/>
      <w:numFmt w:val="decimal"/>
      <w:lvlText w:val="%6)"/>
      <w:lvlJc w:val="left"/>
      <w:pPr>
        <w:ind w:left="4500" w:hanging="360"/>
      </w:pPr>
      <w:rPr>
        <w:rFonts w:ascii="Arial" w:hAnsi="Arial" w:cs="Arial" w:hint="default"/>
        <w:sz w:val="20"/>
        <w:szCs w:val="2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6F14DA"/>
    <w:multiLevelType w:val="hybridMultilevel"/>
    <w:tmpl w:val="9DE4A428"/>
    <w:lvl w:ilvl="0" w:tplc="04E8B47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09DD0B05"/>
    <w:multiLevelType w:val="hybridMultilevel"/>
    <w:tmpl w:val="4B8CCBC6"/>
    <w:lvl w:ilvl="0" w:tplc="EB8CF7AC">
      <w:start w:val="1"/>
      <w:numFmt w:val="decimal"/>
      <w:lvlText w:val="%1)"/>
      <w:lvlJc w:val="left"/>
      <w:pPr>
        <w:ind w:left="8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2" w:hanging="360"/>
      </w:pPr>
    </w:lvl>
    <w:lvl w:ilvl="2" w:tplc="0415001B" w:tentative="1">
      <w:start w:val="1"/>
      <w:numFmt w:val="lowerRoman"/>
      <w:lvlText w:val="%3."/>
      <w:lvlJc w:val="right"/>
      <w:pPr>
        <w:ind w:left="2262" w:hanging="180"/>
      </w:pPr>
    </w:lvl>
    <w:lvl w:ilvl="3" w:tplc="0415000F" w:tentative="1">
      <w:start w:val="1"/>
      <w:numFmt w:val="decimal"/>
      <w:lvlText w:val="%4."/>
      <w:lvlJc w:val="left"/>
      <w:pPr>
        <w:ind w:left="2982" w:hanging="360"/>
      </w:pPr>
    </w:lvl>
    <w:lvl w:ilvl="4" w:tplc="04150019" w:tentative="1">
      <w:start w:val="1"/>
      <w:numFmt w:val="lowerLetter"/>
      <w:lvlText w:val="%5."/>
      <w:lvlJc w:val="left"/>
      <w:pPr>
        <w:ind w:left="3702" w:hanging="360"/>
      </w:pPr>
    </w:lvl>
    <w:lvl w:ilvl="5" w:tplc="0415001B" w:tentative="1">
      <w:start w:val="1"/>
      <w:numFmt w:val="lowerRoman"/>
      <w:lvlText w:val="%6."/>
      <w:lvlJc w:val="right"/>
      <w:pPr>
        <w:ind w:left="4422" w:hanging="180"/>
      </w:pPr>
    </w:lvl>
    <w:lvl w:ilvl="6" w:tplc="0415000F" w:tentative="1">
      <w:start w:val="1"/>
      <w:numFmt w:val="decimal"/>
      <w:lvlText w:val="%7."/>
      <w:lvlJc w:val="left"/>
      <w:pPr>
        <w:ind w:left="5142" w:hanging="360"/>
      </w:pPr>
    </w:lvl>
    <w:lvl w:ilvl="7" w:tplc="04150019" w:tentative="1">
      <w:start w:val="1"/>
      <w:numFmt w:val="lowerLetter"/>
      <w:lvlText w:val="%8."/>
      <w:lvlJc w:val="left"/>
      <w:pPr>
        <w:ind w:left="5862" w:hanging="360"/>
      </w:pPr>
    </w:lvl>
    <w:lvl w:ilvl="8" w:tplc="0415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20" w15:restartNumberingAfterBreak="0">
    <w:nsid w:val="0BE459FC"/>
    <w:multiLevelType w:val="hybridMultilevel"/>
    <w:tmpl w:val="4E86FF10"/>
    <w:lvl w:ilvl="0" w:tplc="6EB0F1C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0E545F91"/>
    <w:multiLevelType w:val="multilevel"/>
    <w:tmpl w:val="3842C502"/>
    <w:lvl w:ilvl="0">
      <w:start w:val="1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21A2C69"/>
    <w:multiLevelType w:val="hybridMultilevel"/>
    <w:tmpl w:val="C26AED0C"/>
    <w:lvl w:ilvl="0" w:tplc="9AFC54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9230A49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3CA6D1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70846A9"/>
    <w:multiLevelType w:val="hybridMultilevel"/>
    <w:tmpl w:val="2920291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1A236C54"/>
    <w:multiLevelType w:val="hybridMultilevel"/>
    <w:tmpl w:val="A9128FBC"/>
    <w:lvl w:ilvl="0" w:tplc="C988EF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F8E40F6"/>
    <w:multiLevelType w:val="hybridMultilevel"/>
    <w:tmpl w:val="3402A34C"/>
    <w:lvl w:ilvl="0" w:tplc="185E24A2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</w:lvl>
    <w:lvl w:ilvl="2" w:tplc="0415001B" w:tentative="1">
      <w:start w:val="1"/>
      <w:numFmt w:val="lowerRoman"/>
      <w:lvlText w:val="%3."/>
      <w:lvlJc w:val="right"/>
      <w:pPr>
        <w:ind w:left="884" w:hanging="180"/>
      </w:pPr>
    </w:lvl>
    <w:lvl w:ilvl="3" w:tplc="0415000F" w:tentative="1">
      <w:start w:val="1"/>
      <w:numFmt w:val="decimal"/>
      <w:lvlText w:val="%4."/>
      <w:lvlJc w:val="left"/>
      <w:pPr>
        <w:ind w:left="1604" w:hanging="360"/>
      </w:p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</w:lvl>
    <w:lvl w:ilvl="6" w:tplc="0415000F" w:tentative="1">
      <w:start w:val="1"/>
      <w:numFmt w:val="decimal"/>
      <w:lvlText w:val="%7."/>
      <w:lvlJc w:val="left"/>
      <w:pPr>
        <w:ind w:left="3764" w:hanging="360"/>
      </w:p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</w:lvl>
  </w:abstractNum>
  <w:abstractNum w:abstractNumId="28" w15:restartNumberingAfterBreak="0">
    <w:nsid w:val="1FD31C8E"/>
    <w:multiLevelType w:val="hybridMultilevel"/>
    <w:tmpl w:val="9E54A21A"/>
    <w:lvl w:ilvl="0" w:tplc="3DA06F56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655318D"/>
    <w:multiLevelType w:val="hybridMultilevel"/>
    <w:tmpl w:val="68D06E3E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6A530AF"/>
    <w:multiLevelType w:val="hybridMultilevel"/>
    <w:tmpl w:val="F5E01E16"/>
    <w:lvl w:ilvl="0" w:tplc="7C1E1D84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2A54105E"/>
    <w:multiLevelType w:val="hybridMultilevel"/>
    <w:tmpl w:val="29A28F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D2409A3"/>
    <w:multiLevelType w:val="hybridMultilevel"/>
    <w:tmpl w:val="B41C2E02"/>
    <w:lvl w:ilvl="0" w:tplc="F244DF50">
      <w:start w:val="1"/>
      <w:numFmt w:val="lowerLetter"/>
      <w:lvlText w:val="%1."/>
      <w:lvlJc w:val="left"/>
      <w:pPr>
        <w:ind w:left="927" w:hanging="360"/>
      </w:pPr>
      <w:rPr>
        <w:rFonts w:ascii="Calibri" w:hAnsi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353F7F18"/>
    <w:multiLevelType w:val="hybridMultilevel"/>
    <w:tmpl w:val="838644E0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C431A46"/>
    <w:multiLevelType w:val="hybridMultilevel"/>
    <w:tmpl w:val="4D7270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38B6490"/>
    <w:multiLevelType w:val="hybridMultilevel"/>
    <w:tmpl w:val="87D21A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AF0AFD"/>
    <w:multiLevelType w:val="hybridMultilevel"/>
    <w:tmpl w:val="FCA047B4"/>
    <w:lvl w:ilvl="0" w:tplc="2CE0E2FA">
      <w:start w:val="1"/>
      <w:numFmt w:val="decimal"/>
      <w:lvlText w:val="%1."/>
      <w:lvlJc w:val="left"/>
      <w:pPr>
        <w:ind w:left="256" w:hanging="167"/>
      </w:pPr>
      <w:rPr>
        <w:rFonts w:hint="default"/>
        <w:i w:val="0"/>
        <w:w w:val="100"/>
        <w:sz w:val="20"/>
        <w:szCs w:val="20"/>
        <w:lang w:val="pl-PL" w:eastAsia="pl-PL" w:bidi="pl-PL"/>
      </w:rPr>
    </w:lvl>
    <w:lvl w:ilvl="1" w:tplc="EF4AAC80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color w:val="000009"/>
        <w:w w:val="100"/>
        <w:sz w:val="22"/>
        <w:szCs w:val="22"/>
        <w:lang w:val="pl-PL" w:eastAsia="pl-PL" w:bidi="pl-PL"/>
      </w:rPr>
    </w:lvl>
    <w:lvl w:ilvl="2" w:tplc="2DB01F2A">
      <w:numFmt w:val="bullet"/>
      <w:lvlText w:val=""/>
      <w:lvlJc w:val="left"/>
      <w:pPr>
        <w:ind w:left="1108" w:hanging="142"/>
      </w:pPr>
      <w:rPr>
        <w:rFonts w:ascii="Symbol" w:eastAsia="Symbol" w:hAnsi="Symbol" w:cs="Symbol" w:hint="default"/>
        <w:color w:val="000009"/>
        <w:w w:val="99"/>
        <w:sz w:val="20"/>
        <w:szCs w:val="20"/>
        <w:lang w:val="pl-PL" w:eastAsia="pl-PL" w:bidi="pl-PL"/>
      </w:rPr>
    </w:lvl>
    <w:lvl w:ilvl="3" w:tplc="CEAC15B0">
      <w:numFmt w:val="bullet"/>
      <w:lvlText w:val="•"/>
      <w:lvlJc w:val="left"/>
      <w:pPr>
        <w:ind w:left="1100" w:hanging="142"/>
      </w:pPr>
      <w:rPr>
        <w:rFonts w:hint="default"/>
        <w:lang w:val="pl-PL" w:eastAsia="pl-PL" w:bidi="pl-PL"/>
      </w:rPr>
    </w:lvl>
    <w:lvl w:ilvl="4" w:tplc="606EB71C">
      <w:numFmt w:val="bullet"/>
      <w:lvlText w:val="•"/>
      <w:lvlJc w:val="left"/>
      <w:pPr>
        <w:ind w:left="2295" w:hanging="142"/>
      </w:pPr>
      <w:rPr>
        <w:rFonts w:hint="default"/>
        <w:lang w:val="pl-PL" w:eastAsia="pl-PL" w:bidi="pl-PL"/>
      </w:rPr>
    </w:lvl>
    <w:lvl w:ilvl="5" w:tplc="2CA29900">
      <w:numFmt w:val="bullet"/>
      <w:lvlText w:val="•"/>
      <w:lvlJc w:val="left"/>
      <w:pPr>
        <w:ind w:left="3490" w:hanging="142"/>
      </w:pPr>
      <w:rPr>
        <w:rFonts w:hint="default"/>
        <w:lang w:val="pl-PL" w:eastAsia="pl-PL" w:bidi="pl-PL"/>
      </w:rPr>
    </w:lvl>
    <w:lvl w:ilvl="6" w:tplc="1B561A38">
      <w:numFmt w:val="bullet"/>
      <w:lvlText w:val="•"/>
      <w:lvlJc w:val="left"/>
      <w:pPr>
        <w:ind w:left="4685" w:hanging="142"/>
      </w:pPr>
      <w:rPr>
        <w:rFonts w:hint="default"/>
        <w:lang w:val="pl-PL" w:eastAsia="pl-PL" w:bidi="pl-PL"/>
      </w:rPr>
    </w:lvl>
    <w:lvl w:ilvl="7" w:tplc="34422B32">
      <w:numFmt w:val="bullet"/>
      <w:lvlText w:val="•"/>
      <w:lvlJc w:val="left"/>
      <w:pPr>
        <w:ind w:left="5880" w:hanging="142"/>
      </w:pPr>
      <w:rPr>
        <w:rFonts w:hint="default"/>
        <w:lang w:val="pl-PL" w:eastAsia="pl-PL" w:bidi="pl-PL"/>
      </w:rPr>
    </w:lvl>
    <w:lvl w:ilvl="8" w:tplc="871A8282">
      <w:numFmt w:val="bullet"/>
      <w:lvlText w:val="•"/>
      <w:lvlJc w:val="left"/>
      <w:pPr>
        <w:ind w:left="7076" w:hanging="142"/>
      </w:pPr>
      <w:rPr>
        <w:rFonts w:hint="default"/>
        <w:lang w:val="pl-PL" w:eastAsia="pl-PL" w:bidi="pl-PL"/>
      </w:rPr>
    </w:lvl>
  </w:abstractNum>
  <w:abstractNum w:abstractNumId="42" w15:restartNumberingAfterBreak="0">
    <w:nsid w:val="49132D2E"/>
    <w:multiLevelType w:val="hybridMultilevel"/>
    <w:tmpl w:val="775C6F98"/>
    <w:lvl w:ilvl="0" w:tplc="F0BE5F2A">
      <w:start w:val="1"/>
      <w:numFmt w:val="bullet"/>
      <w:lvlText w:val="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51C714E6"/>
    <w:multiLevelType w:val="hybridMultilevel"/>
    <w:tmpl w:val="023E4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4C54D09"/>
    <w:multiLevelType w:val="hybridMultilevel"/>
    <w:tmpl w:val="226E28C8"/>
    <w:name w:val="WW8Num44222"/>
    <w:lvl w:ilvl="0" w:tplc="04150011">
      <w:start w:val="1"/>
      <w:numFmt w:val="decimal"/>
      <w:lvlText w:val="%1)"/>
      <w:lvlJc w:val="left"/>
      <w:pPr>
        <w:ind w:left="1455" w:hanging="360"/>
      </w:pPr>
    </w:lvl>
    <w:lvl w:ilvl="1" w:tplc="04150019" w:tentative="1">
      <w:start w:val="1"/>
      <w:numFmt w:val="lowerLetter"/>
      <w:lvlText w:val="%2."/>
      <w:lvlJc w:val="left"/>
      <w:pPr>
        <w:ind w:left="2175" w:hanging="360"/>
      </w:pPr>
    </w:lvl>
    <w:lvl w:ilvl="2" w:tplc="0415001B" w:tentative="1">
      <w:start w:val="1"/>
      <w:numFmt w:val="lowerRoman"/>
      <w:lvlText w:val="%3."/>
      <w:lvlJc w:val="right"/>
      <w:pPr>
        <w:ind w:left="2895" w:hanging="180"/>
      </w:pPr>
    </w:lvl>
    <w:lvl w:ilvl="3" w:tplc="0415000F" w:tentative="1">
      <w:start w:val="1"/>
      <w:numFmt w:val="decimal"/>
      <w:lvlText w:val="%4."/>
      <w:lvlJc w:val="left"/>
      <w:pPr>
        <w:ind w:left="3615" w:hanging="360"/>
      </w:pPr>
    </w:lvl>
    <w:lvl w:ilvl="4" w:tplc="04150019" w:tentative="1">
      <w:start w:val="1"/>
      <w:numFmt w:val="lowerLetter"/>
      <w:lvlText w:val="%5."/>
      <w:lvlJc w:val="left"/>
      <w:pPr>
        <w:ind w:left="4335" w:hanging="360"/>
      </w:pPr>
    </w:lvl>
    <w:lvl w:ilvl="5" w:tplc="0415001B" w:tentative="1">
      <w:start w:val="1"/>
      <w:numFmt w:val="lowerRoman"/>
      <w:lvlText w:val="%6."/>
      <w:lvlJc w:val="right"/>
      <w:pPr>
        <w:ind w:left="5055" w:hanging="180"/>
      </w:pPr>
    </w:lvl>
    <w:lvl w:ilvl="6" w:tplc="0415000F" w:tentative="1">
      <w:start w:val="1"/>
      <w:numFmt w:val="decimal"/>
      <w:lvlText w:val="%7."/>
      <w:lvlJc w:val="left"/>
      <w:pPr>
        <w:ind w:left="5775" w:hanging="360"/>
      </w:pPr>
    </w:lvl>
    <w:lvl w:ilvl="7" w:tplc="04150019" w:tentative="1">
      <w:start w:val="1"/>
      <w:numFmt w:val="lowerLetter"/>
      <w:lvlText w:val="%8."/>
      <w:lvlJc w:val="left"/>
      <w:pPr>
        <w:ind w:left="6495" w:hanging="360"/>
      </w:pPr>
    </w:lvl>
    <w:lvl w:ilvl="8" w:tplc="0415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46" w15:restartNumberingAfterBreak="0">
    <w:nsid w:val="55E27D1E"/>
    <w:multiLevelType w:val="hybridMultilevel"/>
    <w:tmpl w:val="A1A2599C"/>
    <w:lvl w:ilvl="0" w:tplc="322664D0">
      <w:start w:val="25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 w:firstLine="0"/>
      </w:pPr>
      <w:rPr>
        <w:rFonts w:hint="default"/>
      </w:rPr>
    </w:lvl>
    <w:lvl w:ilvl="3">
      <w:numFmt w:val="decimal"/>
      <w:lvlText w:val=""/>
      <w:lvlJc w:val="left"/>
      <w:pPr>
        <w:ind w:left="697" w:firstLine="0"/>
      </w:pPr>
      <w:rPr>
        <w:rFonts w:hint="default"/>
      </w:rPr>
    </w:lvl>
    <w:lvl w:ilvl="4">
      <w:numFmt w:val="decimal"/>
      <w:lvlText w:val=""/>
      <w:lvlJc w:val="left"/>
      <w:pPr>
        <w:ind w:left="697" w:firstLine="0"/>
      </w:pPr>
      <w:rPr>
        <w:rFonts w:hint="default"/>
      </w:rPr>
    </w:lvl>
    <w:lvl w:ilvl="5">
      <w:numFmt w:val="decimal"/>
      <w:lvlText w:val=""/>
      <w:lvlJc w:val="left"/>
      <w:pPr>
        <w:ind w:left="697" w:firstLine="0"/>
      </w:pPr>
      <w:rPr>
        <w:rFonts w:hint="default"/>
      </w:rPr>
    </w:lvl>
    <w:lvl w:ilvl="6">
      <w:numFmt w:val="decimal"/>
      <w:lvlText w:val=""/>
      <w:lvlJc w:val="left"/>
      <w:pPr>
        <w:ind w:left="697" w:firstLine="0"/>
      </w:pPr>
      <w:rPr>
        <w:rFonts w:hint="default"/>
      </w:rPr>
    </w:lvl>
    <w:lvl w:ilvl="7">
      <w:numFmt w:val="decimal"/>
      <w:lvlText w:val=""/>
      <w:lvlJc w:val="left"/>
      <w:pPr>
        <w:ind w:left="697" w:firstLine="0"/>
      </w:pPr>
      <w:rPr>
        <w:rFonts w:hint="default"/>
      </w:rPr>
    </w:lvl>
    <w:lvl w:ilvl="8">
      <w:numFmt w:val="decimal"/>
      <w:lvlText w:val=""/>
      <w:lvlJc w:val="left"/>
      <w:pPr>
        <w:ind w:left="697" w:firstLine="0"/>
      </w:pPr>
      <w:rPr>
        <w:rFonts w:hint="default"/>
      </w:rPr>
    </w:lvl>
  </w:abstractNum>
  <w:abstractNum w:abstractNumId="48" w15:restartNumberingAfterBreak="0">
    <w:nsid w:val="617C228D"/>
    <w:multiLevelType w:val="hybridMultilevel"/>
    <w:tmpl w:val="A96C2992"/>
    <w:lvl w:ilvl="0" w:tplc="0A281CC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1FF42B6"/>
    <w:multiLevelType w:val="hybridMultilevel"/>
    <w:tmpl w:val="2898A088"/>
    <w:lvl w:ilvl="0" w:tplc="F0045204">
      <w:start w:val="1"/>
      <w:numFmt w:val="lowerLetter"/>
      <w:lvlText w:val="%1)"/>
      <w:lvlJc w:val="left"/>
      <w:pPr>
        <w:ind w:left="185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50" w15:restartNumberingAfterBreak="0">
    <w:nsid w:val="67D2374C"/>
    <w:multiLevelType w:val="hybridMultilevel"/>
    <w:tmpl w:val="A53EA964"/>
    <w:lvl w:ilvl="0" w:tplc="D9DA436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2C5C1CFA">
      <w:start w:val="1"/>
      <w:numFmt w:val="decimal"/>
      <w:lvlText w:val="%3)"/>
      <w:lvlJc w:val="left"/>
      <w:pPr>
        <w:ind w:left="360" w:hanging="360"/>
      </w:pPr>
      <w:rPr>
        <w:rFonts w:hint="default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51" w15:restartNumberingAfterBreak="0">
    <w:nsid w:val="69F07173"/>
    <w:multiLevelType w:val="hybridMultilevel"/>
    <w:tmpl w:val="A5344608"/>
    <w:lvl w:ilvl="0" w:tplc="1FFC54C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6E992A79"/>
    <w:multiLevelType w:val="hybridMultilevel"/>
    <w:tmpl w:val="81ECBA74"/>
    <w:lvl w:ilvl="0" w:tplc="04150001">
      <w:start w:val="1"/>
      <w:numFmt w:val="bullet"/>
      <w:lvlText w:val=""/>
      <w:lvlJc w:val="left"/>
      <w:pPr>
        <w:ind w:left="9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53" w15:restartNumberingAfterBreak="0">
    <w:nsid w:val="73D51432"/>
    <w:multiLevelType w:val="hybridMultilevel"/>
    <w:tmpl w:val="57689D98"/>
    <w:lvl w:ilvl="0" w:tplc="630C46B0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4" w15:restartNumberingAfterBreak="0">
    <w:nsid w:val="747E4666"/>
    <w:multiLevelType w:val="hybridMultilevel"/>
    <w:tmpl w:val="E02EF0F0"/>
    <w:lvl w:ilvl="0" w:tplc="A75ABF6A">
      <w:numFmt w:val="bullet"/>
      <w:lvlText w:val="*"/>
      <w:lvlJc w:val="left"/>
      <w:pPr>
        <w:ind w:left="385" w:hanging="130"/>
      </w:pPr>
      <w:rPr>
        <w:rFonts w:ascii="Times New Roman" w:eastAsia="Times New Roman" w:hAnsi="Times New Roman" w:cs="Times New Roman" w:hint="default"/>
        <w:b/>
        <w:bCs/>
        <w:color w:val="000009"/>
        <w:w w:val="100"/>
        <w:sz w:val="16"/>
        <w:szCs w:val="16"/>
        <w:lang w:val="pl-PL" w:eastAsia="pl-PL" w:bidi="pl-PL"/>
      </w:rPr>
    </w:lvl>
    <w:lvl w:ilvl="1" w:tplc="ED42B8EC">
      <w:numFmt w:val="bullet"/>
      <w:lvlText w:val=""/>
      <w:lvlJc w:val="left"/>
      <w:pPr>
        <w:ind w:left="976" w:hanging="360"/>
      </w:pPr>
      <w:rPr>
        <w:rFonts w:ascii="Wingdings" w:eastAsia="Wingdings" w:hAnsi="Wingdings" w:cs="Wingdings" w:hint="default"/>
        <w:w w:val="100"/>
        <w:sz w:val="22"/>
        <w:szCs w:val="22"/>
        <w:lang w:val="pl-PL" w:eastAsia="pl-PL" w:bidi="pl-PL"/>
      </w:rPr>
    </w:lvl>
    <w:lvl w:ilvl="2" w:tplc="C5D2B924">
      <w:numFmt w:val="bullet"/>
      <w:lvlText w:val="•"/>
      <w:lvlJc w:val="left"/>
      <w:pPr>
        <w:ind w:left="1922" w:hanging="360"/>
      </w:pPr>
      <w:rPr>
        <w:rFonts w:hint="default"/>
        <w:lang w:val="pl-PL" w:eastAsia="pl-PL" w:bidi="pl-PL"/>
      </w:rPr>
    </w:lvl>
    <w:lvl w:ilvl="3" w:tplc="2554705A">
      <w:numFmt w:val="bullet"/>
      <w:lvlText w:val="•"/>
      <w:lvlJc w:val="left"/>
      <w:pPr>
        <w:ind w:left="2865" w:hanging="360"/>
      </w:pPr>
      <w:rPr>
        <w:rFonts w:hint="default"/>
        <w:lang w:val="pl-PL" w:eastAsia="pl-PL" w:bidi="pl-PL"/>
      </w:rPr>
    </w:lvl>
    <w:lvl w:ilvl="4" w:tplc="A3E4F0E8">
      <w:numFmt w:val="bullet"/>
      <w:lvlText w:val="•"/>
      <w:lvlJc w:val="left"/>
      <w:pPr>
        <w:ind w:left="3808" w:hanging="360"/>
      </w:pPr>
      <w:rPr>
        <w:rFonts w:hint="default"/>
        <w:lang w:val="pl-PL" w:eastAsia="pl-PL" w:bidi="pl-PL"/>
      </w:rPr>
    </w:lvl>
    <w:lvl w:ilvl="5" w:tplc="93582E32">
      <w:numFmt w:val="bullet"/>
      <w:lvlText w:val="•"/>
      <w:lvlJc w:val="left"/>
      <w:pPr>
        <w:ind w:left="4751" w:hanging="360"/>
      </w:pPr>
      <w:rPr>
        <w:rFonts w:hint="default"/>
        <w:lang w:val="pl-PL" w:eastAsia="pl-PL" w:bidi="pl-PL"/>
      </w:rPr>
    </w:lvl>
    <w:lvl w:ilvl="6" w:tplc="782A5116">
      <w:numFmt w:val="bullet"/>
      <w:lvlText w:val="•"/>
      <w:lvlJc w:val="left"/>
      <w:pPr>
        <w:ind w:left="5694" w:hanging="360"/>
      </w:pPr>
      <w:rPr>
        <w:rFonts w:hint="default"/>
        <w:lang w:val="pl-PL" w:eastAsia="pl-PL" w:bidi="pl-PL"/>
      </w:rPr>
    </w:lvl>
    <w:lvl w:ilvl="7" w:tplc="10BE855C">
      <w:numFmt w:val="bullet"/>
      <w:lvlText w:val="•"/>
      <w:lvlJc w:val="left"/>
      <w:pPr>
        <w:ind w:left="6637" w:hanging="360"/>
      </w:pPr>
      <w:rPr>
        <w:rFonts w:hint="default"/>
        <w:lang w:val="pl-PL" w:eastAsia="pl-PL" w:bidi="pl-PL"/>
      </w:rPr>
    </w:lvl>
    <w:lvl w:ilvl="8" w:tplc="9C249912">
      <w:numFmt w:val="bullet"/>
      <w:lvlText w:val="•"/>
      <w:lvlJc w:val="left"/>
      <w:pPr>
        <w:ind w:left="7580" w:hanging="360"/>
      </w:pPr>
      <w:rPr>
        <w:rFonts w:hint="default"/>
        <w:lang w:val="pl-PL" w:eastAsia="pl-PL" w:bidi="pl-PL"/>
      </w:rPr>
    </w:lvl>
  </w:abstractNum>
  <w:abstractNum w:abstractNumId="55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56" w15:restartNumberingAfterBreak="0">
    <w:nsid w:val="773500F6"/>
    <w:multiLevelType w:val="hybridMultilevel"/>
    <w:tmpl w:val="782008DC"/>
    <w:lvl w:ilvl="0" w:tplc="381E51EE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hint="default"/>
        <w:b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7E443F51"/>
    <w:multiLevelType w:val="hybridMultilevel"/>
    <w:tmpl w:val="A11A0DC8"/>
    <w:lvl w:ilvl="0" w:tplc="633EB48A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0613366">
    <w:abstractNumId w:val="55"/>
  </w:num>
  <w:num w:numId="2" w16cid:durableId="1530023160">
    <w:abstractNumId w:val="24"/>
  </w:num>
  <w:num w:numId="3" w16cid:durableId="1135290138">
    <w:abstractNumId w:val="51"/>
  </w:num>
  <w:num w:numId="4" w16cid:durableId="1084103796">
    <w:abstractNumId w:val="50"/>
  </w:num>
  <w:num w:numId="5" w16cid:durableId="1629429879">
    <w:abstractNumId w:val="27"/>
  </w:num>
  <w:num w:numId="6" w16cid:durableId="260452099">
    <w:abstractNumId w:val="43"/>
  </w:num>
  <w:num w:numId="7" w16cid:durableId="930310553">
    <w:abstractNumId w:val="18"/>
  </w:num>
  <w:num w:numId="8" w16cid:durableId="1806116139">
    <w:abstractNumId w:val="31"/>
  </w:num>
  <w:num w:numId="9" w16cid:durableId="319624113">
    <w:abstractNumId w:val="33"/>
  </w:num>
  <w:num w:numId="10" w16cid:durableId="1889223714">
    <w:abstractNumId w:val="49"/>
  </w:num>
  <w:num w:numId="11" w16cid:durableId="1551921341">
    <w:abstractNumId w:val="37"/>
  </w:num>
  <w:num w:numId="12" w16cid:durableId="69040018">
    <w:abstractNumId w:val="56"/>
  </w:num>
  <w:num w:numId="13" w16cid:durableId="562179446">
    <w:abstractNumId w:val="21"/>
  </w:num>
  <w:num w:numId="14" w16cid:durableId="1608390902">
    <w:abstractNumId w:val="53"/>
  </w:num>
  <w:num w:numId="15" w16cid:durableId="204686498">
    <w:abstractNumId w:val="44"/>
  </w:num>
  <w:num w:numId="16" w16cid:durableId="938367536">
    <w:abstractNumId w:val="47"/>
  </w:num>
  <w:num w:numId="17" w16cid:durableId="767046095">
    <w:abstractNumId w:val="25"/>
  </w:num>
  <w:num w:numId="18" w16cid:durableId="428431906">
    <w:abstractNumId w:val="35"/>
  </w:num>
  <w:num w:numId="19" w16cid:durableId="1911184483">
    <w:abstractNumId w:val="26"/>
  </w:num>
  <w:num w:numId="20" w16cid:durableId="1965695110">
    <w:abstractNumId w:val="20"/>
  </w:num>
  <w:num w:numId="21" w16cid:durableId="749160271">
    <w:abstractNumId w:val="38"/>
  </w:num>
  <w:num w:numId="22" w16cid:durableId="1382249918">
    <w:abstractNumId w:val="30"/>
  </w:num>
  <w:num w:numId="23" w16cid:durableId="108664650">
    <w:abstractNumId w:val="29"/>
  </w:num>
  <w:num w:numId="24" w16cid:durableId="280382217">
    <w:abstractNumId w:val="22"/>
  </w:num>
  <w:num w:numId="25" w16cid:durableId="1963143879">
    <w:abstractNumId w:val="32"/>
  </w:num>
  <w:num w:numId="26" w16cid:durableId="1290745607">
    <w:abstractNumId w:val="28"/>
  </w:num>
  <w:num w:numId="27" w16cid:durableId="1259948078">
    <w:abstractNumId w:val="42"/>
  </w:num>
  <w:num w:numId="28" w16cid:durableId="993068147">
    <w:abstractNumId w:val="1"/>
  </w:num>
  <w:num w:numId="29" w16cid:durableId="1963068635">
    <w:abstractNumId w:val="2"/>
  </w:num>
  <w:num w:numId="30" w16cid:durableId="564414186">
    <w:abstractNumId w:val="12"/>
  </w:num>
  <w:num w:numId="31" w16cid:durableId="812521361">
    <w:abstractNumId w:val="13"/>
  </w:num>
  <w:num w:numId="32" w16cid:durableId="1328677902">
    <w:abstractNumId w:val="14"/>
  </w:num>
  <w:num w:numId="33" w16cid:durableId="356586521">
    <w:abstractNumId w:val="39"/>
  </w:num>
  <w:num w:numId="34" w16cid:durableId="968556867">
    <w:abstractNumId w:val="57"/>
  </w:num>
  <w:num w:numId="35" w16cid:durableId="554390484">
    <w:abstractNumId w:val="40"/>
  </w:num>
  <w:num w:numId="36" w16cid:durableId="626393343">
    <w:abstractNumId w:val="34"/>
  </w:num>
  <w:num w:numId="37" w16cid:durableId="227765771">
    <w:abstractNumId w:val="17"/>
  </w:num>
  <w:num w:numId="38" w16cid:durableId="1229225037">
    <w:abstractNumId w:val="16"/>
  </w:num>
  <w:num w:numId="39" w16cid:durableId="1035354151">
    <w:abstractNumId w:val="36"/>
  </w:num>
  <w:num w:numId="40" w16cid:durableId="136345376">
    <w:abstractNumId w:val="19"/>
  </w:num>
  <w:num w:numId="41" w16cid:durableId="345794785">
    <w:abstractNumId w:val="48"/>
  </w:num>
  <w:num w:numId="42" w16cid:durableId="432283330">
    <w:abstractNumId w:val="9"/>
  </w:num>
  <w:num w:numId="43" w16cid:durableId="2110078256">
    <w:abstractNumId w:val="41"/>
  </w:num>
  <w:num w:numId="44" w16cid:durableId="1910724720">
    <w:abstractNumId w:val="54"/>
  </w:num>
  <w:num w:numId="45" w16cid:durableId="1598176866">
    <w:abstractNumId w:val="15"/>
  </w:num>
  <w:num w:numId="46" w16cid:durableId="1025517026">
    <w:abstractNumId w:val="23"/>
  </w:num>
  <w:num w:numId="47" w16cid:durableId="270020305">
    <w:abstractNumId w:val="46"/>
  </w:num>
  <w:num w:numId="48" w16cid:durableId="2054033985">
    <w:abstractNumId w:val="5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7A9"/>
    <w:rsid w:val="00000981"/>
    <w:rsid w:val="00002562"/>
    <w:rsid w:val="0001125C"/>
    <w:rsid w:val="00011F26"/>
    <w:rsid w:val="00012C43"/>
    <w:rsid w:val="00027222"/>
    <w:rsid w:val="0003232B"/>
    <w:rsid w:val="000329A3"/>
    <w:rsid w:val="00040FD9"/>
    <w:rsid w:val="00041B3F"/>
    <w:rsid w:val="000431CB"/>
    <w:rsid w:val="00045E94"/>
    <w:rsid w:val="000514EE"/>
    <w:rsid w:val="00051802"/>
    <w:rsid w:val="00053CB0"/>
    <w:rsid w:val="00054357"/>
    <w:rsid w:val="000543C7"/>
    <w:rsid w:val="00061004"/>
    <w:rsid w:val="00064678"/>
    <w:rsid w:val="00066719"/>
    <w:rsid w:val="000705AE"/>
    <w:rsid w:val="00073E28"/>
    <w:rsid w:val="00074430"/>
    <w:rsid w:val="000773A9"/>
    <w:rsid w:val="00077CC5"/>
    <w:rsid w:val="0008138A"/>
    <w:rsid w:val="00082110"/>
    <w:rsid w:val="00083231"/>
    <w:rsid w:val="00084017"/>
    <w:rsid w:val="000842FA"/>
    <w:rsid w:val="00084D92"/>
    <w:rsid w:val="000875D6"/>
    <w:rsid w:val="00090751"/>
    <w:rsid w:val="000912C5"/>
    <w:rsid w:val="000A0FBF"/>
    <w:rsid w:val="000A793A"/>
    <w:rsid w:val="000B0E06"/>
    <w:rsid w:val="000B1485"/>
    <w:rsid w:val="000B512B"/>
    <w:rsid w:val="000B52CF"/>
    <w:rsid w:val="000C1557"/>
    <w:rsid w:val="000C3694"/>
    <w:rsid w:val="000C36AB"/>
    <w:rsid w:val="000C397D"/>
    <w:rsid w:val="000C5CD7"/>
    <w:rsid w:val="000C6164"/>
    <w:rsid w:val="000D7509"/>
    <w:rsid w:val="000F0024"/>
    <w:rsid w:val="000F0C98"/>
    <w:rsid w:val="000F300D"/>
    <w:rsid w:val="000F3C26"/>
    <w:rsid w:val="000F7F6E"/>
    <w:rsid w:val="00100D68"/>
    <w:rsid w:val="001026E4"/>
    <w:rsid w:val="00104A56"/>
    <w:rsid w:val="00116267"/>
    <w:rsid w:val="00116564"/>
    <w:rsid w:val="001165BA"/>
    <w:rsid w:val="0011760F"/>
    <w:rsid w:val="001248CC"/>
    <w:rsid w:val="00125C62"/>
    <w:rsid w:val="00130DC5"/>
    <w:rsid w:val="001511B4"/>
    <w:rsid w:val="00152C8D"/>
    <w:rsid w:val="001574C9"/>
    <w:rsid w:val="00161644"/>
    <w:rsid w:val="00161EC8"/>
    <w:rsid w:val="00163340"/>
    <w:rsid w:val="00164D00"/>
    <w:rsid w:val="00165E07"/>
    <w:rsid w:val="001675F7"/>
    <w:rsid w:val="0016789C"/>
    <w:rsid w:val="0017114A"/>
    <w:rsid w:val="00174681"/>
    <w:rsid w:val="00177603"/>
    <w:rsid w:val="0018317E"/>
    <w:rsid w:val="00183B15"/>
    <w:rsid w:val="00185329"/>
    <w:rsid w:val="00187CCD"/>
    <w:rsid w:val="00193039"/>
    <w:rsid w:val="001937F4"/>
    <w:rsid w:val="0019386E"/>
    <w:rsid w:val="0019433D"/>
    <w:rsid w:val="00194AEB"/>
    <w:rsid w:val="001955D8"/>
    <w:rsid w:val="00195C10"/>
    <w:rsid w:val="00197D9C"/>
    <w:rsid w:val="001A0D0D"/>
    <w:rsid w:val="001A0FF2"/>
    <w:rsid w:val="001A4221"/>
    <w:rsid w:val="001A4425"/>
    <w:rsid w:val="001A7D75"/>
    <w:rsid w:val="001B544B"/>
    <w:rsid w:val="001C1890"/>
    <w:rsid w:val="001C33A3"/>
    <w:rsid w:val="001C36B0"/>
    <w:rsid w:val="001C4B64"/>
    <w:rsid w:val="001C56C3"/>
    <w:rsid w:val="001C6DBD"/>
    <w:rsid w:val="001D376A"/>
    <w:rsid w:val="001D7D57"/>
    <w:rsid w:val="001E2070"/>
    <w:rsid w:val="001E23BE"/>
    <w:rsid w:val="001E29AB"/>
    <w:rsid w:val="001E2A61"/>
    <w:rsid w:val="001E4519"/>
    <w:rsid w:val="001E5E80"/>
    <w:rsid w:val="001F4195"/>
    <w:rsid w:val="001F6E9B"/>
    <w:rsid w:val="002023D7"/>
    <w:rsid w:val="00202437"/>
    <w:rsid w:val="00203FC4"/>
    <w:rsid w:val="00204949"/>
    <w:rsid w:val="00207434"/>
    <w:rsid w:val="00217ADC"/>
    <w:rsid w:val="00223924"/>
    <w:rsid w:val="00224756"/>
    <w:rsid w:val="00224C02"/>
    <w:rsid w:val="0022734A"/>
    <w:rsid w:val="002302AD"/>
    <w:rsid w:val="00236293"/>
    <w:rsid w:val="002367A9"/>
    <w:rsid w:val="00237497"/>
    <w:rsid w:val="00243FD7"/>
    <w:rsid w:val="00253EA4"/>
    <w:rsid w:val="00260E8A"/>
    <w:rsid w:val="00263EAC"/>
    <w:rsid w:val="002647AB"/>
    <w:rsid w:val="002648A8"/>
    <w:rsid w:val="00264C42"/>
    <w:rsid w:val="00266A8B"/>
    <w:rsid w:val="00270F26"/>
    <w:rsid w:val="002743AE"/>
    <w:rsid w:val="002764A3"/>
    <w:rsid w:val="00280EB8"/>
    <w:rsid w:val="002820F9"/>
    <w:rsid w:val="002913E4"/>
    <w:rsid w:val="002917E9"/>
    <w:rsid w:val="00291FFF"/>
    <w:rsid w:val="00292060"/>
    <w:rsid w:val="002944AF"/>
    <w:rsid w:val="002969BF"/>
    <w:rsid w:val="00297F1B"/>
    <w:rsid w:val="002A369F"/>
    <w:rsid w:val="002A6BFD"/>
    <w:rsid w:val="002B07E8"/>
    <w:rsid w:val="002B141D"/>
    <w:rsid w:val="002B2496"/>
    <w:rsid w:val="002B24C3"/>
    <w:rsid w:val="002B2A92"/>
    <w:rsid w:val="002B6428"/>
    <w:rsid w:val="002B6FE4"/>
    <w:rsid w:val="002B7F09"/>
    <w:rsid w:val="002C10CB"/>
    <w:rsid w:val="002C1E4B"/>
    <w:rsid w:val="002D5DE2"/>
    <w:rsid w:val="002D6992"/>
    <w:rsid w:val="002E1E31"/>
    <w:rsid w:val="002E23CF"/>
    <w:rsid w:val="002E3F77"/>
    <w:rsid w:val="002E4410"/>
    <w:rsid w:val="002E571A"/>
    <w:rsid w:val="002F0F5C"/>
    <w:rsid w:val="002F18F0"/>
    <w:rsid w:val="002F1E1C"/>
    <w:rsid w:val="002F5ED2"/>
    <w:rsid w:val="002F72C7"/>
    <w:rsid w:val="002F7D79"/>
    <w:rsid w:val="003014F9"/>
    <w:rsid w:val="00310309"/>
    <w:rsid w:val="00313049"/>
    <w:rsid w:val="00324045"/>
    <w:rsid w:val="00326397"/>
    <w:rsid w:val="003317B1"/>
    <w:rsid w:val="00336189"/>
    <w:rsid w:val="00343435"/>
    <w:rsid w:val="00344106"/>
    <w:rsid w:val="00346CF0"/>
    <w:rsid w:val="00352044"/>
    <w:rsid w:val="00357459"/>
    <w:rsid w:val="00360C84"/>
    <w:rsid w:val="003621B6"/>
    <w:rsid w:val="00362304"/>
    <w:rsid w:val="00363736"/>
    <w:rsid w:val="003644B6"/>
    <w:rsid w:val="003654FA"/>
    <w:rsid w:val="00367954"/>
    <w:rsid w:val="00370BBD"/>
    <w:rsid w:val="00376AEC"/>
    <w:rsid w:val="0037717D"/>
    <w:rsid w:val="00377E43"/>
    <w:rsid w:val="003815DF"/>
    <w:rsid w:val="003816B9"/>
    <w:rsid w:val="00381B8B"/>
    <w:rsid w:val="00384066"/>
    <w:rsid w:val="00385C0B"/>
    <w:rsid w:val="00387AB9"/>
    <w:rsid w:val="00393D8D"/>
    <w:rsid w:val="00394835"/>
    <w:rsid w:val="003B5D97"/>
    <w:rsid w:val="003C7AC7"/>
    <w:rsid w:val="003D0CD4"/>
    <w:rsid w:val="003D10E2"/>
    <w:rsid w:val="003D13B6"/>
    <w:rsid w:val="003D2CD6"/>
    <w:rsid w:val="003D3889"/>
    <w:rsid w:val="003D6BCA"/>
    <w:rsid w:val="003D7ECF"/>
    <w:rsid w:val="003E07BD"/>
    <w:rsid w:val="003F3431"/>
    <w:rsid w:val="003F425F"/>
    <w:rsid w:val="003F59A9"/>
    <w:rsid w:val="003F6E10"/>
    <w:rsid w:val="00403CE7"/>
    <w:rsid w:val="0040714D"/>
    <w:rsid w:val="004072F0"/>
    <w:rsid w:val="00407DCD"/>
    <w:rsid w:val="00410DD2"/>
    <w:rsid w:val="0041199E"/>
    <w:rsid w:val="004124E7"/>
    <w:rsid w:val="00413AAE"/>
    <w:rsid w:val="004147A7"/>
    <w:rsid w:val="0041764B"/>
    <w:rsid w:val="0042035C"/>
    <w:rsid w:val="004227FB"/>
    <w:rsid w:val="00422E4C"/>
    <w:rsid w:val="00430BAA"/>
    <w:rsid w:val="0043418A"/>
    <w:rsid w:val="00435A61"/>
    <w:rsid w:val="00443F57"/>
    <w:rsid w:val="00444417"/>
    <w:rsid w:val="00444FC2"/>
    <w:rsid w:val="0045386F"/>
    <w:rsid w:val="0045530A"/>
    <w:rsid w:val="00455CFE"/>
    <w:rsid w:val="00464462"/>
    <w:rsid w:val="00465DFB"/>
    <w:rsid w:val="004663E1"/>
    <w:rsid w:val="00466603"/>
    <w:rsid w:val="00471676"/>
    <w:rsid w:val="00472258"/>
    <w:rsid w:val="00472684"/>
    <w:rsid w:val="00473A5D"/>
    <w:rsid w:val="00476C68"/>
    <w:rsid w:val="00482D12"/>
    <w:rsid w:val="00482EB8"/>
    <w:rsid w:val="004835C7"/>
    <w:rsid w:val="00484A90"/>
    <w:rsid w:val="00484AE7"/>
    <w:rsid w:val="00485ABF"/>
    <w:rsid w:val="00486B1A"/>
    <w:rsid w:val="00487961"/>
    <w:rsid w:val="00491F3F"/>
    <w:rsid w:val="00492CC5"/>
    <w:rsid w:val="004930FB"/>
    <w:rsid w:val="00494C32"/>
    <w:rsid w:val="00496735"/>
    <w:rsid w:val="004978DA"/>
    <w:rsid w:val="004A296D"/>
    <w:rsid w:val="004A3A4C"/>
    <w:rsid w:val="004A5594"/>
    <w:rsid w:val="004A6C25"/>
    <w:rsid w:val="004B093D"/>
    <w:rsid w:val="004B3F30"/>
    <w:rsid w:val="004B4859"/>
    <w:rsid w:val="004C3884"/>
    <w:rsid w:val="004C5974"/>
    <w:rsid w:val="004C67C8"/>
    <w:rsid w:val="004C78D9"/>
    <w:rsid w:val="004D0EC0"/>
    <w:rsid w:val="004D346E"/>
    <w:rsid w:val="004E0050"/>
    <w:rsid w:val="004E0C84"/>
    <w:rsid w:val="004E2076"/>
    <w:rsid w:val="004E21D4"/>
    <w:rsid w:val="004E2BF5"/>
    <w:rsid w:val="004E413C"/>
    <w:rsid w:val="004E52DE"/>
    <w:rsid w:val="004E7312"/>
    <w:rsid w:val="004F27F4"/>
    <w:rsid w:val="004F36C4"/>
    <w:rsid w:val="004F3C54"/>
    <w:rsid w:val="004F426E"/>
    <w:rsid w:val="004F6396"/>
    <w:rsid w:val="004F6CA4"/>
    <w:rsid w:val="00505B4F"/>
    <w:rsid w:val="005147CD"/>
    <w:rsid w:val="00516210"/>
    <w:rsid w:val="00520BB8"/>
    <w:rsid w:val="00521094"/>
    <w:rsid w:val="005228F6"/>
    <w:rsid w:val="0052475C"/>
    <w:rsid w:val="0052787E"/>
    <w:rsid w:val="00530D44"/>
    <w:rsid w:val="00530E3E"/>
    <w:rsid w:val="00532395"/>
    <w:rsid w:val="005324E5"/>
    <w:rsid w:val="005330A8"/>
    <w:rsid w:val="00534157"/>
    <w:rsid w:val="00535113"/>
    <w:rsid w:val="0053621B"/>
    <w:rsid w:val="00543B4A"/>
    <w:rsid w:val="0054434D"/>
    <w:rsid w:val="00552A5C"/>
    <w:rsid w:val="005569A6"/>
    <w:rsid w:val="0055799A"/>
    <w:rsid w:val="00565999"/>
    <w:rsid w:val="005670AB"/>
    <w:rsid w:val="00570260"/>
    <w:rsid w:val="00572EF4"/>
    <w:rsid w:val="00574AC9"/>
    <w:rsid w:val="0057680F"/>
    <w:rsid w:val="0057741A"/>
    <w:rsid w:val="005814DA"/>
    <w:rsid w:val="0058340C"/>
    <w:rsid w:val="0059238E"/>
    <w:rsid w:val="005961F0"/>
    <w:rsid w:val="005977A7"/>
    <w:rsid w:val="00597D19"/>
    <w:rsid w:val="005A139E"/>
    <w:rsid w:val="005A2F51"/>
    <w:rsid w:val="005A77C2"/>
    <w:rsid w:val="005B10CE"/>
    <w:rsid w:val="005B3088"/>
    <w:rsid w:val="005B31C7"/>
    <w:rsid w:val="005B5764"/>
    <w:rsid w:val="005B67A4"/>
    <w:rsid w:val="005C1491"/>
    <w:rsid w:val="005C4092"/>
    <w:rsid w:val="005D3D2E"/>
    <w:rsid w:val="005D7418"/>
    <w:rsid w:val="005E28F4"/>
    <w:rsid w:val="005E3196"/>
    <w:rsid w:val="005E5120"/>
    <w:rsid w:val="005E660A"/>
    <w:rsid w:val="005F3F81"/>
    <w:rsid w:val="005F4B6E"/>
    <w:rsid w:val="00600A39"/>
    <w:rsid w:val="00604410"/>
    <w:rsid w:val="00606929"/>
    <w:rsid w:val="0061019B"/>
    <w:rsid w:val="00611846"/>
    <w:rsid w:val="00611A8F"/>
    <w:rsid w:val="00613471"/>
    <w:rsid w:val="00615B34"/>
    <w:rsid w:val="006207A5"/>
    <w:rsid w:val="00620ACC"/>
    <w:rsid w:val="00621663"/>
    <w:rsid w:val="006221EB"/>
    <w:rsid w:val="006267DA"/>
    <w:rsid w:val="00634C69"/>
    <w:rsid w:val="006371DF"/>
    <w:rsid w:val="00637B61"/>
    <w:rsid w:val="00642137"/>
    <w:rsid w:val="00642585"/>
    <w:rsid w:val="006430EF"/>
    <w:rsid w:val="0065329A"/>
    <w:rsid w:val="00654DFE"/>
    <w:rsid w:val="00655DB2"/>
    <w:rsid w:val="00663FFF"/>
    <w:rsid w:val="0067033F"/>
    <w:rsid w:val="00672528"/>
    <w:rsid w:val="00675948"/>
    <w:rsid w:val="006774DE"/>
    <w:rsid w:val="00677EDE"/>
    <w:rsid w:val="006809CA"/>
    <w:rsid w:val="006837E8"/>
    <w:rsid w:val="00683AE5"/>
    <w:rsid w:val="00684B23"/>
    <w:rsid w:val="00685548"/>
    <w:rsid w:val="006859B7"/>
    <w:rsid w:val="00685AE6"/>
    <w:rsid w:val="00691EC9"/>
    <w:rsid w:val="00694D37"/>
    <w:rsid w:val="006971CB"/>
    <w:rsid w:val="0069727C"/>
    <w:rsid w:val="006A1753"/>
    <w:rsid w:val="006A1BDF"/>
    <w:rsid w:val="006A29D8"/>
    <w:rsid w:val="006A41F3"/>
    <w:rsid w:val="006A5BAD"/>
    <w:rsid w:val="006A5C95"/>
    <w:rsid w:val="006A79EA"/>
    <w:rsid w:val="006B0B3D"/>
    <w:rsid w:val="006B1863"/>
    <w:rsid w:val="006B1BF3"/>
    <w:rsid w:val="006B512E"/>
    <w:rsid w:val="006B64AB"/>
    <w:rsid w:val="006C52DE"/>
    <w:rsid w:val="006C6A1B"/>
    <w:rsid w:val="006D0842"/>
    <w:rsid w:val="006D370E"/>
    <w:rsid w:val="006D4779"/>
    <w:rsid w:val="006E2397"/>
    <w:rsid w:val="006E4AC3"/>
    <w:rsid w:val="006E58A7"/>
    <w:rsid w:val="006F3BC7"/>
    <w:rsid w:val="006F3D97"/>
    <w:rsid w:val="00701BAA"/>
    <w:rsid w:val="0071426E"/>
    <w:rsid w:val="00715B13"/>
    <w:rsid w:val="0072357A"/>
    <w:rsid w:val="00724B47"/>
    <w:rsid w:val="00726F89"/>
    <w:rsid w:val="00734D67"/>
    <w:rsid w:val="00735404"/>
    <w:rsid w:val="0074621A"/>
    <w:rsid w:val="0074660E"/>
    <w:rsid w:val="007478AF"/>
    <w:rsid w:val="00750F25"/>
    <w:rsid w:val="00751942"/>
    <w:rsid w:val="00752089"/>
    <w:rsid w:val="00753299"/>
    <w:rsid w:val="00755936"/>
    <w:rsid w:val="0076023B"/>
    <w:rsid w:val="007738F4"/>
    <w:rsid w:val="00775BF1"/>
    <w:rsid w:val="00775D46"/>
    <w:rsid w:val="007776CF"/>
    <w:rsid w:val="00783987"/>
    <w:rsid w:val="00783AA1"/>
    <w:rsid w:val="00785C59"/>
    <w:rsid w:val="0078651E"/>
    <w:rsid w:val="00786E47"/>
    <w:rsid w:val="00790F76"/>
    <w:rsid w:val="00793625"/>
    <w:rsid w:val="0079465D"/>
    <w:rsid w:val="00795EE3"/>
    <w:rsid w:val="007A11B0"/>
    <w:rsid w:val="007A1666"/>
    <w:rsid w:val="007B17EE"/>
    <w:rsid w:val="007B2A77"/>
    <w:rsid w:val="007B3B96"/>
    <w:rsid w:val="007B40C5"/>
    <w:rsid w:val="007B43AF"/>
    <w:rsid w:val="007B4BCD"/>
    <w:rsid w:val="007B56E4"/>
    <w:rsid w:val="007B5C61"/>
    <w:rsid w:val="007C363F"/>
    <w:rsid w:val="007C78AF"/>
    <w:rsid w:val="007D60FB"/>
    <w:rsid w:val="007D6A12"/>
    <w:rsid w:val="007D7773"/>
    <w:rsid w:val="007D79CB"/>
    <w:rsid w:val="007E6EDB"/>
    <w:rsid w:val="007F1888"/>
    <w:rsid w:val="007F7742"/>
    <w:rsid w:val="008005B0"/>
    <w:rsid w:val="0080410D"/>
    <w:rsid w:val="00805317"/>
    <w:rsid w:val="00810335"/>
    <w:rsid w:val="00810597"/>
    <w:rsid w:val="0081485A"/>
    <w:rsid w:val="00815D5C"/>
    <w:rsid w:val="008173C0"/>
    <w:rsid w:val="008207F7"/>
    <w:rsid w:val="0082323B"/>
    <w:rsid w:val="0082628E"/>
    <w:rsid w:val="008265ED"/>
    <w:rsid w:val="0082745E"/>
    <w:rsid w:val="00827A5D"/>
    <w:rsid w:val="00831B59"/>
    <w:rsid w:val="00836FD0"/>
    <w:rsid w:val="00841708"/>
    <w:rsid w:val="00842AD7"/>
    <w:rsid w:val="008431A3"/>
    <w:rsid w:val="008436E0"/>
    <w:rsid w:val="008467C6"/>
    <w:rsid w:val="00847AF9"/>
    <w:rsid w:val="00851073"/>
    <w:rsid w:val="00855BCF"/>
    <w:rsid w:val="00865CFC"/>
    <w:rsid w:val="00870704"/>
    <w:rsid w:val="00870C6A"/>
    <w:rsid w:val="008719CB"/>
    <w:rsid w:val="00872B2B"/>
    <w:rsid w:val="008735A5"/>
    <w:rsid w:val="00875C09"/>
    <w:rsid w:val="008776E4"/>
    <w:rsid w:val="00880F1D"/>
    <w:rsid w:val="00881E31"/>
    <w:rsid w:val="00881FC5"/>
    <w:rsid w:val="00882B47"/>
    <w:rsid w:val="0088406D"/>
    <w:rsid w:val="00886CB6"/>
    <w:rsid w:val="00892A97"/>
    <w:rsid w:val="0089317A"/>
    <w:rsid w:val="00895655"/>
    <w:rsid w:val="008A5377"/>
    <w:rsid w:val="008A584F"/>
    <w:rsid w:val="008B3035"/>
    <w:rsid w:val="008B590D"/>
    <w:rsid w:val="008C45A5"/>
    <w:rsid w:val="008C6B2D"/>
    <w:rsid w:val="008D18BA"/>
    <w:rsid w:val="008D1AC6"/>
    <w:rsid w:val="008D2019"/>
    <w:rsid w:val="008D21B0"/>
    <w:rsid w:val="008D3EE0"/>
    <w:rsid w:val="008D5AF3"/>
    <w:rsid w:val="008E16F1"/>
    <w:rsid w:val="008E742B"/>
    <w:rsid w:val="008F40B2"/>
    <w:rsid w:val="008F41B3"/>
    <w:rsid w:val="008F5C1F"/>
    <w:rsid w:val="008F6C77"/>
    <w:rsid w:val="00901CD3"/>
    <w:rsid w:val="00906552"/>
    <w:rsid w:val="00911BEE"/>
    <w:rsid w:val="0091330D"/>
    <w:rsid w:val="00917826"/>
    <w:rsid w:val="00921EF8"/>
    <w:rsid w:val="0092269E"/>
    <w:rsid w:val="0092274A"/>
    <w:rsid w:val="0093363D"/>
    <w:rsid w:val="009366D6"/>
    <w:rsid w:val="00937E08"/>
    <w:rsid w:val="00940A99"/>
    <w:rsid w:val="00944080"/>
    <w:rsid w:val="009444F7"/>
    <w:rsid w:val="00946913"/>
    <w:rsid w:val="00947655"/>
    <w:rsid w:val="00956650"/>
    <w:rsid w:val="00960137"/>
    <w:rsid w:val="00963057"/>
    <w:rsid w:val="0096352A"/>
    <w:rsid w:val="00963A8D"/>
    <w:rsid w:val="00963CB2"/>
    <w:rsid w:val="00965703"/>
    <w:rsid w:val="0096658A"/>
    <w:rsid w:val="0097169E"/>
    <w:rsid w:val="00973E61"/>
    <w:rsid w:val="00976961"/>
    <w:rsid w:val="00976CE4"/>
    <w:rsid w:val="00985CC3"/>
    <w:rsid w:val="00986076"/>
    <w:rsid w:val="00991199"/>
    <w:rsid w:val="00991DE0"/>
    <w:rsid w:val="00992163"/>
    <w:rsid w:val="009955C3"/>
    <w:rsid w:val="009973D5"/>
    <w:rsid w:val="009A71C6"/>
    <w:rsid w:val="009B0664"/>
    <w:rsid w:val="009B0BD4"/>
    <w:rsid w:val="009B15AE"/>
    <w:rsid w:val="009B1C89"/>
    <w:rsid w:val="009B2026"/>
    <w:rsid w:val="009B24B5"/>
    <w:rsid w:val="009B4294"/>
    <w:rsid w:val="009B4609"/>
    <w:rsid w:val="009B6920"/>
    <w:rsid w:val="009C0695"/>
    <w:rsid w:val="009C0E5D"/>
    <w:rsid w:val="009C1014"/>
    <w:rsid w:val="009C1341"/>
    <w:rsid w:val="009C51C1"/>
    <w:rsid w:val="009C5448"/>
    <w:rsid w:val="009D283D"/>
    <w:rsid w:val="009D5F89"/>
    <w:rsid w:val="009D6912"/>
    <w:rsid w:val="009E1B06"/>
    <w:rsid w:val="009F4412"/>
    <w:rsid w:val="009F454B"/>
    <w:rsid w:val="009F5F74"/>
    <w:rsid w:val="009F6278"/>
    <w:rsid w:val="009F77CD"/>
    <w:rsid w:val="00A044A9"/>
    <w:rsid w:val="00A05080"/>
    <w:rsid w:val="00A10F86"/>
    <w:rsid w:val="00A11D6A"/>
    <w:rsid w:val="00A14580"/>
    <w:rsid w:val="00A14A27"/>
    <w:rsid w:val="00A14A7A"/>
    <w:rsid w:val="00A23BA8"/>
    <w:rsid w:val="00A254CF"/>
    <w:rsid w:val="00A32924"/>
    <w:rsid w:val="00A336DF"/>
    <w:rsid w:val="00A37B09"/>
    <w:rsid w:val="00A40D70"/>
    <w:rsid w:val="00A42812"/>
    <w:rsid w:val="00A43706"/>
    <w:rsid w:val="00A470EB"/>
    <w:rsid w:val="00A50EE8"/>
    <w:rsid w:val="00A51AA4"/>
    <w:rsid w:val="00A52444"/>
    <w:rsid w:val="00A54A92"/>
    <w:rsid w:val="00A60044"/>
    <w:rsid w:val="00A6418F"/>
    <w:rsid w:val="00A71791"/>
    <w:rsid w:val="00A72AFD"/>
    <w:rsid w:val="00A778A7"/>
    <w:rsid w:val="00A77E49"/>
    <w:rsid w:val="00A8440F"/>
    <w:rsid w:val="00A84AC4"/>
    <w:rsid w:val="00A8623A"/>
    <w:rsid w:val="00A91CCE"/>
    <w:rsid w:val="00A927EE"/>
    <w:rsid w:val="00A95725"/>
    <w:rsid w:val="00A969A5"/>
    <w:rsid w:val="00A972F3"/>
    <w:rsid w:val="00AA1E40"/>
    <w:rsid w:val="00AA3BDA"/>
    <w:rsid w:val="00AB1B7E"/>
    <w:rsid w:val="00AC0FDC"/>
    <w:rsid w:val="00AC2CA3"/>
    <w:rsid w:val="00AD3A3C"/>
    <w:rsid w:val="00AD527C"/>
    <w:rsid w:val="00AD6B75"/>
    <w:rsid w:val="00AE1C2D"/>
    <w:rsid w:val="00AE6CF0"/>
    <w:rsid w:val="00AF5ABD"/>
    <w:rsid w:val="00B0129A"/>
    <w:rsid w:val="00B032C9"/>
    <w:rsid w:val="00B07AFB"/>
    <w:rsid w:val="00B108DF"/>
    <w:rsid w:val="00B12621"/>
    <w:rsid w:val="00B1341A"/>
    <w:rsid w:val="00B15BAA"/>
    <w:rsid w:val="00B21188"/>
    <w:rsid w:val="00B27139"/>
    <w:rsid w:val="00B33AFF"/>
    <w:rsid w:val="00B372B8"/>
    <w:rsid w:val="00B37CD5"/>
    <w:rsid w:val="00B410F7"/>
    <w:rsid w:val="00B42675"/>
    <w:rsid w:val="00B51AC5"/>
    <w:rsid w:val="00B52DFE"/>
    <w:rsid w:val="00B53880"/>
    <w:rsid w:val="00B53BC9"/>
    <w:rsid w:val="00B5508D"/>
    <w:rsid w:val="00B63F4B"/>
    <w:rsid w:val="00B67075"/>
    <w:rsid w:val="00B75C24"/>
    <w:rsid w:val="00B83853"/>
    <w:rsid w:val="00B84622"/>
    <w:rsid w:val="00B91139"/>
    <w:rsid w:val="00B928D2"/>
    <w:rsid w:val="00B955FA"/>
    <w:rsid w:val="00B96A9F"/>
    <w:rsid w:val="00BA44DC"/>
    <w:rsid w:val="00BA486F"/>
    <w:rsid w:val="00BA5CE3"/>
    <w:rsid w:val="00BB16DA"/>
    <w:rsid w:val="00BB65DD"/>
    <w:rsid w:val="00BB7489"/>
    <w:rsid w:val="00BC2E42"/>
    <w:rsid w:val="00BC2ED9"/>
    <w:rsid w:val="00BD3F0E"/>
    <w:rsid w:val="00BD51EF"/>
    <w:rsid w:val="00BD57C3"/>
    <w:rsid w:val="00BD6CCF"/>
    <w:rsid w:val="00BD7E7E"/>
    <w:rsid w:val="00BE4F43"/>
    <w:rsid w:val="00BF39D3"/>
    <w:rsid w:val="00C00B86"/>
    <w:rsid w:val="00C040F8"/>
    <w:rsid w:val="00C058DA"/>
    <w:rsid w:val="00C07480"/>
    <w:rsid w:val="00C077F2"/>
    <w:rsid w:val="00C11ED4"/>
    <w:rsid w:val="00C218E2"/>
    <w:rsid w:val="00C22DD7"/>
    <w:rsid w:val="00C23154"/>
    <w:rsid w:val="00C25D64"/>
    <w:rsid w:val="00C25E39"/>
    <w:rsid w:val="00C26214"/>
    <w:rsid w:val="00C262E7"/>
    <w:rsid w:val="00C33110"/>
    <w:rsid w:val="00C34C41"/>
    <w:rsid w:val="00C35F6A"/>
    <w:rsid w:val="00C3752F"/>
    <w:rsid w:val="00C37589"/>
    <w:rsid w:val="00C3782A"/>
    <w:rsid w:val="00C3797A"/>
    <w:rsid w:val="00C45F3E"/>
    <w:rsid w:val="00C46B56"/>
    <w:rsid w:val="00C46DFA"/>
    <w:rsid w:val="00C471B2"/>
    <w:rsid w:val="00C54700"/>
    <w:rsid w:val="00C57B81"/>
    <w:rsid w:val="00C57FE3"/>
    <w:rsid w:val="00C6328D"/>
    <w:rsid w:val="00C63C6C"/>
    <w:rsid w:val="00C63FEA"/>
    <w:rsid w:val="00C64813"/>
    <w:rsid w:val="00C656CA"/>
    <w:rsid w:val="00C72A6B"/>
    <w:rsid w:val="00C73B1A"/>
    <w:rsid w:val="00C77197"/>
    <w:rsid w:val="00C837C0"/>
    <w:rsid w:val="00C8546E"/>
    <w:rsid w:val="00C92392"/>
    <w:rsid w:val="00C933E4"/>
    <w:rsid w:val="00CA3A6C"/>
    <w:rsid w:val="00CA7EAE"/>
    <w:rsid w:val="00CB64D9"/>
    <w:rsid w:val="00CB790B"/>
    <w:rsid w:val="00CC209A"/>
    <w:rsid w:val="00CC4E2B"/>
    <w:rsid w:val="00CD43DF"/>
    <w:rsid w:val="00CD4BBF"/>
    <w:rsid w:val="00CD65CB"/>
    <w:rsid w:val="00CE18F5"/>
    <w:rsid w:val="00CE3AD0"/>
    <w:rsid w:val="00CE492F"/>
    <w:rsid w:val="00CE7815"/>
    <w:rsid w:val="00CF060E"/>
    <w:rsid w:val="00CF0D51"/>
    <w:rsid w:val="00CF2628"/>
    <w:rsid w:val="00CF5788"/>
    <w:rsid w:val="00CF667F"/>
    <w:rsid w:val="00CF6708"/>
    <w:rsid w:val="00CF7017"/>
    <w:rsid w:val="00D01677"/>
    <w:rsid w:val="00D03F98"/>
    <w:rsid w:val="00D05988"/>
    <w:rsid w:val="00D153FD"/>
    <w:rsid w:val="00D17B9B"/>
    <w:rsid w:val="00D23C00"/>
    <w:rsid w:val="00D23C7D"/>
    <w:rsid w:val="00D25EE3"/>
    <w:rsid w:val="00D30B29"/>
    <w:rsid w:val="00D31CE3"/>
    <w:rsid w:val="00D40B35"/>
    <w:rsid w:val="00D434EF"/>
    <w:rsid w:val="00D43B52"/>
    <w:rsid w:val="00D506C8"/>
    <w:rsid w:val="00D5116B"/>
    <w:rsid w:val="00D55D52"/>
    <w:rsid w:val="00D64B1D"/>
    <w:rsid w:val="00D65446"/>
    <w:rsid w:val="00D67C24"/>
    <w:rsid w:val="00D80962"/>
    <w:rsid w:val="00D85DCB"/>
    <w:rsid w:val="00D90373"/>
    <w:rsid w:val="00D95FED"/>
    <w:rsid w:val="00DA41F6"/>
    <w:rsid w:val="00DA5308"/>
    <w:rsid w:val="00DA632C"/>
    <w:rsid w:val="00DB1A83"/>
    <w:rsid w:val="00DB1D77"/>
    <w:rsid w:val="00DB5CA6"/>
    <w:rsid w:val="00DC5239"/>
    <w:rsid w:val="00DD0610"/>
    <w:rsid w:val="00DD2CA3"/>
    <w:rsid w:val="00DD3A54"/>
    <w:rsid w:val="00DD430E"/>
    <w:rsid w:val="00DE2161"/>
    <w:rsid w:val="00DE21F8"/>
    <w:rsid w:val="00DE6697"/>
    <w:rsid w:val="00DF4E82"/>
    <w:rsid w:val="00DF6A8E"/>
    <w:rsid w:val="00E0112D"/>
    <w:rsid w:val="00E03295"/>
    <w:rsid w:val="00E05D05"/>
    <w:rsid w:val="00E107AE"/>
    <w:rsid w:val="00E13B50"/>
    <w:rsid w:val="00E1585C"/>
    <w:rsid w:val="00E15D00"/>
    <w:rsid w:val="00E1654D"/>
    <w:rsid w:val="00E24C9A"/>
    <w:rsid w:val="00E2516B"/>
    <w:rsid w:val="00E30FB2"/>
    <w:rsid w:val="00E34045"/>
    <w:rsid w:val="00E3757C"/>
    <w:rsid w:val="00E43286"/>
    <w:rsid w:val="00E50EAA"/>
    <w:rsid w:val="00E525FC"/>
    <w:rsid w:val="00E56429"/>
    <w:rsid w:val="00E5685E"/>
    <w:rsid w:val="00E6318D"/>
    <w:rsid w:val="00E633C5"/>
    <w:rsid w:val="00E65B3B"/>
    <w:rsid w:val="00E65CD3"/>
    <w:rsid w:val="00E715DE"/>
    <w:rsid w:val="00E754FD"/>
    <w:rsid w:val="00E8062F"/>
    <w:rsid w:val="00E8171B"/>
    <w:rsid w:val="00E81A5C"/>
    <w:rsid w:val="00E81B5F"/>
    <w:rsid w:val="00E82486"/>
    <w:rsid w:val="00E8417A"/>
    <w:rsid w:val="00E850E9"/>
    <w:rsid w:val="00E85E1B"/>
    <w:rsid w:val="00E86DC6"/>
    <w:rsid w:val="00E87D7E"/>
    <w:rsid w:val="00E93B7D"/>
    <w:rsid w:val="00E9469B"/>
    <w:rsid w:val="00E96E54"/>
    <w:rsid w:val="00EA0F7F"/>
    <w:rsid w:val="00EA355D"/>
    <w:rsid w:val="00EA6653"/>
    <w:rsid w:val="00EB0267"/>
    <w:rsid w:val="00EB2DD4"/>
    <w:rsid w:val="00EB76F5"/>
    <w:rsid w:val="00EC0FB4"/>
    <w:rsid w:val="00EC1D71"/>
    <w:rsid w:val="00EC3556"/>
    <w:rsid w:val="00EC51EE"/>
    <w:rsid w:val="00ED10AC"/>
    <w:rsid w:val="00ED7530"/>
    <w:rsid w:val="00EE5C6C"/>
    <w:rsid w:val="00EF092E"/>
    <w:rsid w:val="00EF5FDA"/>
    <w:rsid w:val="00EF6ABC"/>
    <w:rsid w:val="00EF7399"/>
    <w:rsid w:val="00F04E0D"/>
    <w:rsid w:val="00F0572C"/>
    <w:rsid w:val="00F0792C"/>
    <w:rsid w:val="00F11882"/>
    <w:rsid w:val="00F11A7C"/>
    <w:rsid w:val="00F11B67"/>
    <w:rsid w:val="00F1443B"/>
    <w:rsid w:val="00F20ACE"/>
    <w:rsid w:val="00F26556"/>
    <w:rsid w:val="00F279F8"/>
    <w:rsid w:val="00F30152"/>
    <w:rsid w:val="00F341F0"/>
    <w:rsid w:val="00F3434B"/>
    <w:rsid w:val="00F360D9"/>
    <w:rsid w:val="00F3754E"/>
    <w:rsid w:val="00F40444"/>
    <w:rsid w:val="00F409C2"/>
    <w:rsid w:val="00F413C4"/>
    <w:rsid w:val="00F41900"/>
    <w:rsid w:val="00F424AD"/>
    <w:rsid w:val="00F52D6D"/>
    <w:rsid w:val="00F612A1"/>
    <w:rsid w:val="00F61D3D"/>
    <w:rsid w:val="00F64A54"/>
    <w:rsid w:val="00F6685B"/>
    <w:rsid w:val="00F70AAA"/>
    <w:rsid w:val="00F72F38"/>
    <w:rsid w:val="00F7668A"/>
    <w:rsid w:val="00F776AA"/>
    <w:rsid w:val="00F80D00"/>
    <w:rsid w:val="00F8291E"/>
    <w:rsid w:val="00F84832"/>
    <w:rsid w:val="00F8525E"/>
    <w:rsid w:val="00F927F1"/>
    <w:rsid w:val="00F9788E"/>
    <w:rsid w:val="00F97A90"/>
    <w:rsid w:val="00FA4699"/>
    <w:rsid w:val="00FA73FA"/>
    <w:rsid w:val="00FA7DD9"/>
    <w:rsid w:val="00FB3D21"/>
    <w:rsid w:val="00FB5C24"/>
    <w:rsid w:val="00FB5CF1"/>
    <w:rsid w:val="00FB6812"/>
    <w:rsid w:val="00FC3099"/>
    <w:rsid w:val="00FC364A"/>
    <w:rsid w:val="00FC5AAA"/>
    <w:rsid w:val="00FC7DF8"/>
    <w:rsid w:val="00FD01DF"/>
    <w:rsid w:val="00FD0528"/>
    <w:rsid w:val="00FD0DDD"/>
    <w:rsid w:val="00FD0E40"/>
    <w:rsid w:val="00FD1878"/>
    <w:rsid w:val="00FD51B2"/>
    <w:rsid w:val="00FD5442"/>
    <w:rsid w:val="00FD6CE5"/>
    <w:rsid w:val="00FD6DD2"/>
    <w:rsid w:val="00FD79FB"/>
    <w:rsid w:val="00FE11AF"/>
    <w:rsid w:val="00FE2C13"/>
    <w:rsid w:val="00FE4606"/>
    <w:rsid w:val="00FF0E69"/>
    <w:rsid w:val="00FF0F26"/>
    <w:rsid w:val="00FF2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37D615"/>
  <w15:docId w15:val="{C1D2819D-CE58-4EB1-9BED-161218C47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7ADC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920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A0508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67A9"/>
  </w:style>
  <w:style w:type="paragraph" w:styleId="Stopka">
    <w:name w:val="footer"/>
    <w:basedOn w:val="Normalny"/>
    <w:link w:val="Stopka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67A9"/>
  </w:style>
  <w:style w:type="paragraph" w:styleId="Akapitzlist">
    <w:name w:val="List Paragraph"/>
    <w:aliases w:val="L1,Numerowanie,List Paragraph,2 heading,A_wyliczenie,K-P_odwolanie,Akapit z listą5,maz_wyliczenie,opis dzialania,1.Nagłówek,Odstavec,Akapit z listą numerowaną,Podsis rysunku,lp1,Bullet List,FooterText,numbered,Paragraphe de liste1,列出段落"/>
    <w:basedOn w:val="Normalny"/>
    <w:link w:val="AkapitzlistZnak"/>
    <w:uiPriority w:val="34"/>
    <w:qFormat/>
    <w:rsid w:val="002367A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qFormat/>
    <w:rsid w:val="002367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2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2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23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3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23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32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0329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0329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329A3"/>
    <w:rPr>
      <w:vertAlign w:val="superscript"/>
    </w:rPr>
  </w:style>
  <w:style w:type="table" w:styleId="Tabela-Siatka">
    <w:name w:val="Table Grid"/>
    <w:basedOn w:val="Standardowy"/>
    <w:uiPriority w:val="59"/>
    <w:rsid w:val="00102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026E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1026E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99"/>
    <w:locked/>
    <w:rsid w:val="001026E4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nhideWhenUsed/>
    <w:rsid w:val="001026E4"/>
    <w:rPr>
      <w:color w:val="0563C1" w:themeColor="hyperlink"/>
      <w:u w:val="single"/>
    </w:rPr>
  </w:style>
  <w:style w:type="character" w:customStyle="1" w:styleId="Znakiprzypiswdolnych">
    <w:name w:val="Znaki przypisów dolnych"/>
    <w:rsid w:val="001026E4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1.Nagłówek Znak,Odstavec Znak,Akapit z listą numerowaną Znak,lp1 Znak"/>
    <w:basedOn w:val="Domylnaczcionkaakapitu"/>
    <w:link w:val="Akapitzlist"/>
    <w:uiPriority w:val="34"/>
    <w:qFormat/>
    <w:locked/>
    <w:rsid w:val="006E4AC3"/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rsid w:val="00A05080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ytu">
    <w:name w:val="Title"/>
    <w:basedOn w:val="Normalny"/>
    <w:link w:val="TytuZnak"/>
    <w:uiPriority w:val="10"/>
    <w:qFormat/>
    <w:rsid w:val="00A05080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A05080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A0508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ktZnak">
    <w:name w:val="pkt Znak"/>
    <w:link w:val="pkt"/>
    <w:rsid w:val="00A0508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rimr">
    <w:name w:val="arimr"/>
    <w:basedOn w:val="Normalny"/>
    <w:rsid w:val="00A0508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rsid w:val="00A05080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05080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Pogrubienie">
    <w:name w:val="Tekst treści + Pogrubienie"/>
    <w:rsid w:val="00A05080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Teksttreci4">
    <w:name w:val="Tekst treści (4)_"/>
    <w:link w:val="Teksttreci40"/>
    <w:rsid w:val="00A05080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A05080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Pogrubienie">
    <w:name w:val="Strong"/>
    <w:uiPriority w:val="22"/>
    <w:qFormat/>
    <w:rsid w:val="00A05080"/>
    <w:rPr>
      <w:b/>
      <w:bCs/>
    </w:rPr>
  </w:style>
  <w:style w:type="paragraph" w:styleId="Tekstpodstawowywcity2">
    <w:name w:val="Body Text Indent 2"/>
    <w:basedOn w:val="Normalny"/>
    <w:link w:val="Tekstpodstawowywcity2Znak"/>
    <w:rsid w:val="006B0B3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B0B3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1199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B24B5"/>
    <w:rPr>
      <w:color w:val="954F72" w:themeColor="followedHyperlink"/>
      <w:u w:val="single"/>
    </w:rPr>
  </w:style>
  <w:style w:type="character" w:customStyle="1" w:styleId="markedcontent">
    <w:name w:val="markedcontent"/>
    <w:basedOn w:val="Domylnaczcionkaakapitu"/>
    <w:rsid w:val="00F776AA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2B24C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B24C3"/>
    <w:rPr>
      <w:rFonts w:eastAsiaTheme="minorEastAsia"/>
      <w:lang w:eastAsia="pl-PL"/>
    </w:rPr>
  </w:style>
  <w:style w:type="paragraph" w:customStyle="1" w:styleId="WW-Domylnie">
    <w:name w:val="WW-Domyślnie"/>
    <w:rsid w:val="00A43706"/>
    <w:pPr>
      <w:widowControl w:val="0"/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0431C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0431C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9206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9D666-D580-4C46-AED4-7E6B2C50F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178</Words>
  <Characters>1253</Characters>
  <Application>Microsoft Office Word</Application>
  <DocSecurity>0</DocSecurity>
  <Lines>73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 Kaw</dc:creator>
  <cp:lastModifiedBy>Magdalena Szymkiewicz</cp:lastModifiedBy>
  <cp:revision>40</cp:revision>
  <cp:lastPrinted>2023-01-27T12:38:00Z</cp:lastPrinted>
  <dcterms:created xsi:type="dcterms:W3CDTF">2022-09-30T12:22:00Z</dcterms:created>
  <dcterms:modified xsi:type="dcterms:W3CDTF">2025-12-15T13:41:00Z</dcterms:modified>
</cp:coreProperties>
</file>